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D1E" w:rsidRDefault="00E73287" w:rsidP="00BE2D1E">
      <w:r>
        <w:rPr>
          <w:noProof/>
        </w:rPr>
        <w:pict>
          <v:rect id="_x0000_s1028" style="position:absolute;margin-left:16.05pt;margin-top:-32pt;width:481.75pt;height:786.65pt;z-index:-251658752;mso-wrap-style:none;v-text-anchor:middle" filled="f" strokecolor="#e36c0a [2409]" strokeweight="3.01pt">
            <v:stroke endcap="square"/>
          </v:rect>
        </w:pict>
      </w:r>
    </w:p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Default="00BE2D1E" w:rsidP="00BE2D1E"/>
    <w:p w:rsidR="00BE2D1E" w:rsidRPr="0058260F" w:rsidRDefault="00BE2D1E" w:rsidP="00BE2D1E"/>
    <w:p w:rsidR="00672426" w:rsidRPr="00170ACE" w:rsidRDefault="00BE2D1E" w:rsidP="00A81FCC">
      <w:pPr>
        <w:ind w:left="284" w:right="-853"/>
        <w:jc w:val="center"/>
        <w:rPr>
          <w:b/>
          <w:shadow/>
          <w:color w:val="E36C0A" w:themeColor="accent6" w:themeShade="BF"/>
          <w:sz w:val="38"/>
          <w:szCs w:val="38"/>
        </w:rPr>
      </w:pPr>
      <w:r w:rsidRPr="00170ACE">
        <w:rPr>
          <w:b/>
          <w:shadow/>
          <w:color w:val="E36C0A" w:themeColor="accent6" w:themeShade="BF"/>
          <w:sz w:val="38"/>
          <w:szCs w:val="38"/>
        </w:rPr>
        <w:t xml:space="preserve">ПРАВИЛА ЗЕМЛЕПОЛЬЗОВАНИЯ И ЗАСТРОЙКИ ЛЕЖНЕВСКОГО ГОРОДСКОГО  ПОСЕЛЕНИЯ </w:t>
      </w:r>
    </w:p>
    <w:p w:rsidR="00672426" w:rsidRPr="00170ACE" w:rsidRDefault="00672426" w:rsidP="00A81FCC">
      <w:pPr>
        <w:ind w:left="284" w:right="-853"/>
        <w:jc w:val="center"/>
        <w:rPr>
          <w:b/>
          <w:shadow/>
          <w:color w:val="E36C0A" w:themeColor="accent6" w:themeShade="BF"/>
          <w:sz w:val="38"/>
          <w:szCs w:val="38"/>
        </w:rPr>
      </w:pPr>
    </w:p>
    <w:p w:rsidR="00BE2D1E" w:rsidRPr="00170ACE" w:rsidRDefault="00A14174" w:rsidP="00A81FCC">
      <w:pPr>
        <w:ind w:left="284" w:right="-853"/>
        <w:jc w:val="center"/>
        <w:rPr>
          <w:b/>
          <w:i/>
          <w:shadow/>
          <w:color w:val="E36C0A" w:themeColor="accent6" w:themeShade="BF"/>
          <w:sz w:val="28"/>
          <w:szCs w:val="28"/>
        </w:rPr>
      </w:pPr>
      <w:r w:rsidRPr="00170ACE">
        <w:rPr>
          <w:b/>
          <w:i/>
          <w:shadow/>
          <w:color w:val="E36C0A" w:themeColor="accent6" w:themeShade="BF"/>
          <w:sz w:val="28"/>
          <w:szCs w:val="28"/>
        </w:rPr>
        <w:t>ГРАДОСТРОИТЕЛЬНЫЕ РЕГЛАМЕНТЫ</w:t>
      </w: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BE2D1E" w:rsidRDefault="00BE2D1E" w:rsidP="00BE2D1E">
      <w:pPr>
        <w:jc w:val="center"/>
      </w:pPr>
    </w:p>
    <w:p w:rsidR="00A2305A" w:rsidRDefault="00A2305A" w:rsidP="00BE2D1E">
      <w:pPr>
        <w:jc w:val="center"/>
      </w:pPr>
    </w:p>
    <w:p w:rsidR="00A2305A" w:rsidRDefault="00A2305A" w:rsidP="00BE2D1E">
      <w:pPr>
        <w:jc w:val="center"/>
      </w:pPr>
    </w:p>
    <w:p w:rsidR="00A2305A" w:rsidRDefault="00A2305A" w:rsidP="00BE2D1E">
      <w:pPr>
        <w:jc w:val="center"/>
      </w:pPr>
    </w:p>
    <w:p w:rsidR="00A2305A" w:rsidRDefault="00A2305A" w:rsidP="00BE2D1E">
      <w:pPr>
        <w:jc w:val="center"/>
      </w:pPr>
    </w:p>
    <w:p w:rsidR="00A2305A" w:rsidRPr="0058260F" w:rsidRDefault="00A2305A" w:rsidP="00BE2D1E">
      <w:pPr>
        <w:jc w:val="center"/>
      </w:pPr>
    </w:p>
    <w:p w:rsidR="00BE2D1E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Pr="00506D6B" w:rsidRDefault="00BE2D1E" w:rsidP="00BE2D1E">
      <w:pPr>
        <w:jc w:val="center"/>
        <w:rPr>
          <w:color w:val="E36C0A" w:themeColor="accent6" w:themeShade="BF"/>
        </w:rPr>
      </w:pPr>
      <w:r w:rsidRPr="00506D6B">
        <w:rPr>
          <w:color w:val="E36C0A" w:themeColor="accent6" w:themeShade="BF"/>
        </w:rPr>
        <w:t>Иваново 20</w:t>
      </w:r>
      <w:r w:rsidR="00A14174" w:rsidRPr="00506D6B">
        <w:rPr>
          <w:color w:val="E36C0A" w:themeColor="accent6" w:themeShade="BF"/>
        </w:rPr>
        <w:t>20</w:t>
      </w:r>
    </w:p>
    <w:p w:rsidR="00BE2D1E" w:rsidRPr="0058260F" w:rsidRDefault="00BE2D1E" w:rsidP="00BE2D1E">
      <w:pPr>
        <w:jc w:val="center"/>
      </w:pPr>
    </w:p>
    <w:p w:rsidR="00BE2D1E" w:rsidRPr="0058260F" w:rsidRDefault="00BE2D1E" w:rsidP="00BE2D1E">
      <w:pPr>
        <w:jc w:val="center"/>
      </w:pPr>
    </w:p>
    <w:p w:rsidR="00BE2D1E" w:rsidRDefault="00BE2D1E" w:rsidP="00BE2D1E">
      <w:pPr>
        <w:jc w:val="center"/>
        <w:rPr>
          <w:rFonts w:ascii="Candara" w:hAnsi="Candara"/>
          <w:b/>
          <w:sz w:val="38"/>
          <w:szCs w:val="38"/>
        </w:rPr>
      </w:pPr>
    </w:p>
    <w:p w:rsidR="00BE2D1E" w:rsidRDefault="00BE2D1E" w:rsidP="00BE2D1E">
      <w:pPr>
        <w:jc w:val="center"/>
        <w:rPr>
          <w:rFonts w:ascii="Candara" w:hAnsi="Candara"/>
          <w:b/>
          <w:sz w:val="38"/>
          <w:szCs w:val="38"/>
        </w:rPr>
      </w:pPr>
    </w:p>
    <w:p w:rsidR="00BE2D1E" w:rsidRDefault="00BE2D1E" w:rsidP="00BE2D1E">
      <w:pPr>
        <w:jc w:val="center"/>
        <w:rPr>
          <w:rFonts w:ascii="Candara" w:hAnsi="Candara"/>
          <w:b/>
          <w:sz w:val="38"/>
          <w:szCs w:val="38"/>
        </w:rPr>
      </w:pPr>
    </w:p>
    <w:p w:rsidR="00BE2D1E" w:rsidRDefault="00BE2D1E" w:rsidP="00BE2D1E">
      <w:pPr>
        <w:jc w:val="center"/>
        <w:rPr>
          <w:rFonts w:ascii="Candara" w:hAnsi="Candara"/>
          <w:b/>
          <w:sz w:val="38"/>
          <w:szCs w:val="38"/>
        </w:rPr>
      </w:pPr>
    </w:p>
    <w:p w:rsidR="00F65591" w:rsidRPr="007F501E" w:rsidRDefault="00F65591" w:rsidP="00BE2D1E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527916089"/>
      <w:r w:rsidRPr="007F501E">
        <w:rPr>
          <w:rFonts w:ascii="Times New Roman" w:hAnsi="Times New Roman" w:cs="Times New Roman"/>
          <w:sz w:val="24"/>
          <w:szCs w:val="24"/>
        </w:rPr>
        <w:t>СОДЕРЖАНИЕ</w:t>
      </w:r>
      <w:bookmarkEnd w:id="0"/>
    </w:p>
    <w:p w:rsidR="009F3A60" w:rsidRPr="007F501E" w:rsidRDefault="00E73287" w:rsidP="007F501E">
      <w:pPr>
        <w:pStyle w:val="10"/>
        <w:tabs>
          <w:tab w:val="right" w:leader="dot" w:pos="9072"/>
        </w:tabs>
        <w:rPr>
          <w:rFonts w:ascii="Times New Roman" w:hAnsi="Times New Roman" w:cs="Times New Roman"/>
          <w:smallCaps/>
          <w:noProof/>
        </w:rPr>
      </w:pPr>
      <w:r w:rsidRPr="00E73287">
        <w:rPr>
          <w:rFonts w:ascii="Times New Roman" w:hAnsi="Times New Roman" w:cs="Times New Roman"/>
          <w:caps w:val="0"/>
        </w:rPr>
        <w:fldChar w:fldCharType="begin"/>
      </w:r>
      <w:r w:rsidR="009F3A60" w:rsidRPr="007F501E">
        <w:rPr>
          <w:rFonts w:ascii="Times New Roman" w:hAnsi="Times New Roman" w:cs="Times New Roman"/>
          <w:caps w:val="0"/>
        </w:rPr>
        <w:instrText xml:space="preserve"> TOC \o "1-3" \h \z \u </w:instrText>
      </w:r>
      <w:r w:rsidRPr="00E73287">
        <w:rPr>
          <w:rFonts w:ascii="Times New Roman" w:hAnsi="Times New Roman" w:cs="Times New Roman"/>
          <w:caps w:val="0"/>
        </w:rPr>
        <w:fldChar w:fldCharType="separate"/>
      </w:r>
    </w:p>
    <w:p w:rsidR="009F3A60" w:rsidRPr="007F501E" w:rsidRDefault="00E73287" w:rsidP="007F501E">
      <w:pPr>
        <w:pStyle w:val="10"/>
        <w:tabs>
          <w:tab w:val="right" w:leader="dot" w:pos="9072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527916162" w:history="1"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ЧАСТЬ </w:t>
        </w:r>
        <w:r w:rsidR="009F3A60" w:rsidRPr="007F501E">
          <w:rPr>
            <w:rStyle w:val="af"/>
            <w:rFonts w:ascii="Times New Roman" w:hAnsi="Times New Roman" w:cs="Times New Roman"/>
            <w:noProof/>
            <w:lang w:val="en-US"/>
          </w:rPr>
          <w:t>III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>. ГРАДОСТРОИТЕЛЬНЫЕ РЕГЛАМЕНТЫ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A2305A" w:rsidRPr="007F501E">
          <w:rPr>
            <w:rFonts w:ascii="Times New Roman" w:hAnsi="Times New Roman" w:cs="Times New Roman"/>
            <w:noProof/>
            <w:webHidden/>
          </w:rPr>
          <w:t>2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63" w:history="1">
        <w:r w:rsidR="009F3A60" w:rsidRPr="007F501E">
          <w:rPr>
            <w:rStyle w:val="af"/>
            <w:rFonts w:ascii="Times New Roman" w:eastAsia="Calibri" w:hAnsi="Times New Roman" w:cs="Times New Roman"/>
            <w:noProof/>
          </w:rPr>
          <w:t>Статья 60.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 Виды и состав территориальных зон, выделенных на карте градостроительного зонирования Лежневского городского поселения.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A2305A" w:rsidRPr="007F501E">
          <w:rPr>
            <w:rFonts w:ascii="Times New Roman" w:hAnsi="Times New Roman" w:cs="Times New Roman"/>
            <w:noProof/>
            <w:webHidden/>
          </w:rPr>
          <w:t>2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64" w:history="1">
        <w:r w:rsidR="009F3A60" w:rsidRPr="007F501E">
          <w:rPr>
            <w:rStyle w:val="af"/>
            <w:rFonts w:ascii="Times New Roman" w:hAnsi="Times New Roman" w:cs="Times New Roman"/>
            <w:noProof/>
          </w:rPr>
          <w:t>Статья 61. Жилые зоны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A2305A" w:rsidRPr="007F501E">
          <w:rPr>
            <w:rFonts w:ascii="Times New Roman" w:hAnsi="Times New Roman" w:cs="Times New Roman"/>
            <w:noProof/>
            <w:webHidden/>
          </w:rPr>
          <w:t>2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65" w:history="1"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Статья 62. Общественно-деловая зона 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A25069" w:rsidRPr="007F501E">
          <w:rPr>
            <w:rFonts w:ascii="Times New Roman" w:hAnsi="Times New Roman" w:cs="Times New Roman"/>
            <w:noProof/>
            <w:webHidden/>
          </w:rPr>
          <w:t>1</w:t>
        </w:r>
        <w:r w:rsidR="0036190A">
          <w:rPr>
            <w:rFonts w:ascii="Times New Roman" w:hAnsi="Times New Roman" w:cs="Times New Roman"/>
            <w:noProof/>
            <w:webHidden/>
          </w:rPr>
          <w:t>9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</w:rPr>
      </w:pPr>
      <w:hyperlink w:anchor="_Toc527916166" w:history="1">
        <w:r w:rsidR="009F3A60" w:rsidRPr="007F501E">
          <w:rPr>
            <w:rStyle w:val="af"/>
            <w:rFonts w:ascii="Times New Roman" w:hAnsi="Times New Roman" w:cs="Times New Roman"/>
            <w:noProof/>
          </w:rPr>
          <w:t>Статья 63. Производственн</w:t>
        </w:r>
        <w:r w:rsidR="001D5E37" w:rsidRPr="007F501E">
          <w:rPr>
            <w:rStyle w:val="af"/>
            <w:rFonts w:ascii="Times New Roman" w:hAnsi="Times New Roman" w:cs="Times New Roman"/>
            <w:noProof/>
          </w:rPr>
          <w:t>ая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 зон</w:t>
        </w:r>
        <w:r w:rsidR="001D5E37" w:rsidRPr="007F501E">
          <w:rPr>
            <w:rStyle w:val="af"/>
            <w:rFonts w:ascii="Times New Roman" w:hAnsi="Times New Roman" w:cs="Times New Roman"/>
            <w:noProof/>
          </w:rPr>
          <w:t>а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1D5E37" w:rsidRPr="007F501E">
          <w:rPr>
            <w:rFonts w:ascii="Times New Roman" w:hAnsi="Times New Roman" w:cs="Times New Roman"/>
            <w:noProof/>
            <w:webHidden/>
          </w:rPr>
          <w:t>2</w:t>
        </w:r>
        <w:r w:rsidR="0036190A">
          <w:rPr>
            <w:rFonts w:ascii="Times New Roman" w:hAnsi="Times New Roman" w:cs="Times New Roman"/>
            <w:noProof/>
            <w:webHidden/>
          </w:rPr>
          <w:t>5</w:t>
        </w:r>
      </w:hyperlink>
    </w:p>
    <w:p w:rsidR="001D5E37" w:rsidRPr="007F501E" w:rsidRDefault="00E73287" w:rsidP="007F501E">
      <w:pPr>
        <w:pStyle w:val="23"/>
        <w:rPr>
          <w:rFonts w:ascii="Times New Roman" w:hAnsi="Times New Roman" w:cs="Times New Roman"/>
        </w:rPr>
      </w:pPr>
      <w:hyperlink w:anchor="_Toc527916166" w:history="1">
        <w:r w:rsidR="001D5E37" w:rsidRPr="007F501E">
          <w:rPr>
            <w:rStyle w:val="af"/>
            <w:rFonts w:ascii="Times New Roman" w:hAnsi="Times New Roman" w:cs="Times New Roman"/>
            <w:noProof/>
          </w:rPr>
          <w:t>Статья 64. Зона инженерной инфраструктуры</w:t>
        </w:r>
        <w:r w:rsidR="001D5E37" w:rsidRPr="007F501E">
          <w:rPr>
            <w:rFonts w:ascii="Times New Roman" w:hAnsi="Times New Roman" w:cs="Times New Roman"/>
            <w:noProof/>
            <w:webHidden/>
          </w:rPr>
          <w:tab/>
          <w:t>2</w:t>
        </w:r>
        <w:r w:rsidR="0036190A">
          <w:rPr>
            <w:rFonts w:ascii="Times New Roman" w:hAnsi="Times New Roman" w:cs="Times New Roman"/>
            <w:noProof/>
            <w:webHidden/>
          </w:rPr>
          <w:t>9</w:t>
        </w:r>
      </w:hyperlink>
    </w:p>
    <w:p w:rsidR="001D5E37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67" w:history="1">
        <w:r w:rsidR="001D5E37" w:rsidRPr="007F501E">
          <w:rPr>
            <w:rStyle w:val="af"/>
            <w:rFonts w:ascii="Times New Roman" w:eastAsia="Calibri" w:hAnsi="Times New Roman" w:cs="Times New Roman"/>
            <w:noProof/>
          </w:rPr>
          <w:t>Статья 6</w:t>
        </w:r>
        <w:r w:rsidR="00F3037D" w:rsidRPr="007F501E">
          <w:rPr>
            <w:rStyle w:val="af"/>
            <w:rFonts w:ascii="Times New Roman" w:eastAsia="Calibri" w:hAnsi="Times New Roman" w:cs="Times New Roman"/>
            <w:noProof/>
          </w:rPr>
          <w:t>5</w:t>
        </w:r>
        <w:r w:rsidR="001D5E37" w:rsidRPr="007F501E">
          <w:rPr>
            <w:rStyle w:val="af"/>
            <w:rFonts w:ascii="Times New Roman" w:eastAsia="Calibri" w:hAnsi="Times New Roman" w:cs="Times New Roman"/>
            <w:noProof/>
          </w:rPr>
          <w:t>.</w:t>
        </w:r>
        <w:r w:rsidR="001D5E37" w:rsidRPr="007F501E">
          <w:rPr>
            <w:rStyle w:val="af"/>
            <w:rFonts w:ascii="Times New Roman" w:hAnsi="Times New Roman" w:cs="Times New Roman"/>
            <w:noProof/>
          </w:rPr>
          <w:t xml:space="preserve"> Зон</w:t>
        </w:r>
        <w:r w:rsidR="00AD6086" w:rsidRPr="007F501E">
          <w:rPr>
            <w:rStyle w:val="af"/>
            <w:rFonts w:ascii="Times New Roman" w:hAnsi="Times New Roman" w:cs="Times New Roman"/>
            <w:noProof/>
          </w:rPr>
          <w:t>а</w:t>
        </w:r>
        <w:r w:rsidR="001D5E37" w:rsidRPr="007F501E">
          <w:rPr>
            <w:rStyle w:val="af"/>
            <w:rFonts w:ascii="Times New Roman" w:hAnsi="Times New Roman" w:cs="Times New Roman"/>
            <w:noProof/>
          </w:rPr>
          <w:t xml:space="preserve"> рекреационного назначения</w:t>
        </w:r>
        <w:r w:rsidR="001D5E37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3</w:t>
        </w:r>
        <w:r w:rsidR="00D05B95">
          <w:rPr>
            <w:rFonts w:ascii="Times New Roman" w:hAnsi="Times New Roman" w:cs="Times New Roman"/>
            <w:noProof/>
            <w:webHidden/>
            <w:lang w:val="en-US"/>
          </w:rPr>
          <w:t>0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69" w:history="1">
        <w:r w:rsidR="009F3A60" w:rsidRPr="007F501E">
          <w:rPr>
            <w:rStyle w:val="af"/>
            <w:rFonts w:ascii="Times New Roman" w:eastAsia="Calibri" w:hAnsi="Times New Roman" w:cs="Times New Roman"/>
            <w:noProof/>
          </w:rPr>
          <w:t>Статья 66.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 Зон</w:t>
        </w:r>
        <w:r w:rsidR="00F3037D" w:rsidRPr="007F501E">
          <w:rPr>
            <w:rStyle w:val="af"/>
            <w:rFonts w:ascii="Times New Roman" w:hAnsi="Times New Roman" w:cs="Times New Roman"/>
            <w:noProof/>
          </w:rPr>
          <w:t>а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 сельскохозяйственного использования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3</w:t>
        </w:r>
        <w:r w:rsidR="00B4718B">
          <w:rPr>
            <w:rFonts w:ascii="Times New Roman" w:hAnsi="Times New Roman" w:cs="Times New Roman"/>
            <w:noProof/>
            <w:webHidden/>
          </w:rPr>
          <w:t>3</w:t>
        </w:r>
      </w:hyperlink>
    </w:p>
    <w:p w:rsidR="00A81FCC" w:rsidRDefault="00E73287" w:rsidP="00A81FCC">
      <w:pPr>
        <w:pStyle w:val="23"/>
      </w:pPr>
      <w:hyperlink w:anchor="_Toc527916169" w:history="1">
        <w:r w:rsidR="00A81FCC" w:rsidRPr="007F501E">
          <w:rPr>
            <w:rStyle w:val="af"/>
            <w:rFonts w:ascii="Times New Roman" w:eastAsia="Calibri" w:hAnsi="Times New Roman" w:cs="Times New Roman"/>
            <w:noProof/>
          </w:rPr>
          <w:t>Статья 6</w:t>
        </w:r>
        <w:r w:rsidR="00A81FCC">
          <w:rPr>
            <w:rStyle w:val="af"/>
            <w:rFonts w:ascii="Times New Roman" w:eastAsia="Calibri" w:hAnsi="Times New Roman" w:cs="Times New Roman"/>
            <w:noProof/>
          </w:rPr>
          <w:t>7</w:t>
        </w:r>
        <w:r w:rsidR="00A81FCC" w:rsidRPr="007F501E">
          <w:rPr>
            <w:rStyle w:val="af"/>
            <w:rFonts w:ascii="Times New Roman" w:eastAsia="Calibri" w:hAnsi="Times New Roman" w:cs="Times New Roman"/>
            <w:noProof/>
          </w:rPr>
          <w:t>.</w:t>
        </w:r>
        <w:r w:rsidR="00A81FCC" w:rsidRPr="007F501E">
          <w:rPr>
            <w:rStyle w:val="af"/>
            <w:rFonts w:ascii="Times New Roman" w:hAnsi="Times New Roman" w:cs="Times New Roman"/>
            <w:noProof/>
          </w:rPr>
          <w:t xml:space="preserve"> Зона с</w:t>
        </w:r>
        <w:r w:rsidR="00A81FCC">
          <w:rPr>
            <w:rStyle w:val="af"/>
            <w:rFonts w:ascii="Times New Roman" w:hAnsi="Times New Roman" w:cs="Times New Roman"/>
            <w:noProof/>
          </w:rPr>
          <w:t>адоводства и огородничества</w:t>
        </w:r>
        <w:r w:rsidR="00A81FCC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35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70" w:history="1">
        <w:r w:rsidR="009F3A60" w:rsidRPr="007F501E">
          <w:rPr>
            <w:rStyle w:val="af"/>
            <w:rFonts w:ascii="Times New Roman" w:hAnsi="Times New Roman" w:cs="Times New Roman"/>
            <w:noProof/>
          </w:rPr>
          <w:t>Статья 6</w:t>
        </w:r>
        <w:r w:rsidR="00A81FCC">
          <w:rPr>
            <w:rStyle w:val="af"/>
            <w:rFonts w:ascii="Times New Roman" w:hAnsi="Times New Roman" w:cs="Times New Roman"/>
            <w:noProof/>
          </w:rPr>
          <w:t>8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>. Зон</w:t>
        </w:r>
        <w:r w:rsidR="00F3037D" w:rsidRPr="007F501E">
          <w:rPr>
            <w:rStyle w:val="af"/>
            <w:rFonts w:ascii="Times New Roman" w:hAnsi="Times New Roman" w:cs="Times New Roman"/>
            <w:noProof/>
          </w:rPr>
          <w:t>а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 </w:t>
        </w:r>
        <w:r w:rsidR="00F3037D" w:rsidRPr="007F501E">
          <w:rPr>
            <w:rStyle w:val="af"/>
            <w:rFonts w:ascii="Times New Roman" w:hAnsi="Times New Roman" w:cs="Times New Roman"/>
            <w:noProof/>
          </w:rPr>
          <w:t>транспортной инфраструктуры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>.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Pr="007F501E">
          <w:rPr>
            <w:rFonts w:ascii="Times New Roman" w:hAnsi="Times New Roman" w:cs="Times New Roman"/>
            <w:noProof/>
            <w:webHidden/>
          </w:rPr>
          <w:fldChar w:fldCharType="begin"/>
        </w:r>
        <w:r w:rsidR="009F3A60" w:rsidRPr="007F501E">
          <w:rPr>
            <w:rFonts w:ascii="Times New Roman" w:hAnsi="Times New Roman" w:cs="Times New Roman"/>
            <w:noProof/>
            <w:webHidden/>
          </w:rPr>
          <w:instrText xml:space="preserve"> PAGEREF _Toc527916170 \h </w:instrText>
        </w:r>
        <w:r w:rsidRPr="007F501E">
          <w:rPr>
            <w:rFonts w:ascii="Times New Roman" w:hAnsi="Times New Roman" w:cs="Times New Roman"/>
            <w:noProof/>
            <w:webHidden/>
          </w:rPr>
        </w:r>
        <w:r w:rsidRPr="007F501E">
          <w:rPr>
            <w:rFonts w:ascii="Times New Roman" w:hAnsi="Times New Roman" w:cs="Times New Roman"/>
            <w:noProof/>
            <w:webHidden/>
          </w:rPr>
          <w:fldChar w:fldCharType="separate"/>
        </w:r>
        <w:r w:rsidR="003C47AB" w:rsidRPr="007F501E">
          <w:rPr>
            <w:rFonts w:ascii="Times New Roman" w:hAnsi="Times New Roman" w:cs="Times New Roman"/>
            <w:noProof/>
            <w:webHidden/>
          </w:rPr>
          <w:t>3</w:t>
        </w:r>
        <w:r w:rsidR="0036190A">
          <w:rPr>
            <w:rFonts w:ascii="Times New Roman" w:hAnsi="Times New Roman" w:cs="Times New Roman"/>
            <w:noProof/>
            <w:webHidden/>
          </w:rPr>
          <w:t>6</w:t>
        </w:r>
        <w:r w:rsidRPr="007F501E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3037D" w:rsidRPr="007F501E" w:rsidRDefault="00F3037D" w:rsidP="007F501E">
      <w:pPr>
        <w:pStyle w:val="23"/>
        <w:rPr>
          <w:rFonts w:ascii="Times New Roman" w:hAnsi="Times New Roman" w:cs="Times New Roman"/>
        </w:rPr>
      </w:pPr>
      <w:r w:rsidRPr="007F501E">
        <w:rPr>
          <w:rFonts w:ascii="Times New Roman" w:hAnsi="Times New Roman" w:cs="Times New Roman"/>
        </w:rPr>
        <w:t>Статья 6</w:t>
      </w:r>
      <w:r w:rsidR="00A81FCC">
        <w:rPr>
          <w:rFonts w:ascii="Times New Roman" w:hAnsi="Times New Roman" w:cs="Times New Roman"/>
        </w:rPr>
        <w:t>9</w:t>
      </w:r>
      <w:r w:rsidRPr="007F501E">
        <w:rPr>
          <w:rFonts w:ascii="Times New Roman" w:hAnsi="Times New Roman" w:cs="Times New Roman"/>
        </w:rPr>
        <w:t xml:space="preserve">. Зона </w:t>
      </w:r>
      <w:r w:rsidR="00733153" w:rsidRPr="007F501E">
        <w:rPr>
          <w:rFonts w:ascii="Times New Roman" w:hAnsi="Times New Roman" w:cs="Times New Roman"/>
        </w:rPr>
        <w:t>кладбища</w:t>
      </w:r>
      <w:r w:rsidRPr="007F501E">
        <w:rPr>
          <w:rFonts w:ascii="Times New Roman" w:hAnsi="Times New Roman" w:cs="Times New Roman"/>
          <w:webHidden/>
        </w:rPr>
        <w:tab/>
      </w:r>
      <w:r w:rsidR="00733153" w:rsidRPr="007F501E">
        <w:rPr>
          <w:rFonts w:ascii="Times New Roman" w:hAnsi="Times New Roman" w:cs="Times New Roman"/>
          <w:webHidden/>
        </w:rPr>
        <w:t>3</w:t>
      </w:r>
      <w:r w:rsidR="0036190A">
        <w:rPr>
          <w:rFonts w:ascii="Times New Roman" w:hAnsi="Times New Roman" w:cs="Times New Roman"/>
          <w:webHidden/>
        </w:rPr>
        <w:t>9</w:t>
      </w:r>
    </w:p>
    <w:p w:rsidR="007F501E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70" w:history="1">
        <w:r w:rsidR="007F501E" w:rsidRPr="007F501E">
          <w:rPr>
            <w:rStyle w:val="af"/>
            <w:rFonts w:ascii="Times New Roman" w:hAnsi="Times New Roman" w:cs="Times New Roman"/>
            <w:noProof/>
          </w:rPr>
          <w:t xml:space="preserve">Статья </w:t>
        </w:r>
        <w:r w:rsidR="00A81FCC">
          <w:rPr>
            <w:rStyle w:val="af"/>
            <w:rFonts w:ascii="Times New Roman" w:hAnsi="Times New Roman" w:cs="Times New Roman"/>
            <w:noProof/>
          </w:rPr>
          <w:t>70</w:t>
        </w:r>
        <w:r w:rsidR="007F501E" w:rsidRPr="007F501E">
          <w:rPr>
            <w:rStyle w:val="af"/>
            <w:rFonts w:ascii="Times New Roman" w:hAnsi="Times New Roman" w:cs="Times New Roman"/>
            <w:noProof/>
          </w:rPr>
          <w:t>. Зон</w:t>
        </w:r>
        <w:r w:rsidR="007F501E">
          <w:rPr>
            <w:rStyle w:val="af"/>
            <w:rFonts w:ascii="Times New Roman" w:hAnsi="Times New Roman" w:cs="Times New Roman"/>
            <w:noProof/>
          </w:rPr>
          <w:t>а</w:t>
        </w:r>
        <w:r w:rsidR="007F501E" w:rsidRPr="007F501E">
          <w:rPr>
            <w:rStyle w:val="af"/>
            <w:rFonts w:ascii="Times New Roman" w:hAnsi="Times New Roman" w:cs="Times New Roman"/>
            <w:noProof/>
          </w:rPr>
          <w:t xml:space="preserve"> </w:t>
        </w:r>
        <w:r w:rsidR="00DD0CC9">
          <w:rPr>
            <w:rStyle w:val="af"/>
            <w:rFonts w:ascii="Times New Roman" w:hAnsi="Times New Roman" w:cs="Times New Roman"/>
            <w:noProof/>
          </w:rPr>
          <w:t>защит</w:t>
        </w:r>
        <w:r w:rsidR="007F501E" w:rsidRPr="007F501E">
          <w:rPr>
            <w:rStyle w:val="af"/>
            <w:rFonts w:ascii="Times New Roman" w:hAnsi="Times New Roman" w:cs="Times New Roman"/>
            <w:noProof/>
          </w:rPr>
          <w:t>ного озеленения.</w:t>
        </w:r>
        <w:r w:rsidR="007F501E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40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71" w:history="1"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Статья </w:t>
        </w:r>
        <w:r w:rsidR="007F501E" w:rsidRPr="007F501E">
          <w:rPr>
            <w:rStyle w:val="af"/>
            <w:rFonts w:ascii="Times New Roman" w:hAnsi="Times New Roman" w:cs="Times New Roman"/>
            <w:noProof/>
            <w:lang w:val="en-US"/>
          </w:rPr>
          <w:t>7</w:t>
        </w:r>
        <w:r w:rsidR="00A81FCC">
          <w:rPr>
            <w:rStyle w:val="af"/>
            <w:rFonts w:ascii="Times New Roman" w:hAnsi="Times New Roman" w:cs="Times New Roman"/>
            <w:noProof/>
          </w:rPr>
          <w:t>1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>. Зона водных объектов.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41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72" w:history="1"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Статья </w:t>
        </w:r>
        <w:r w:rsidR="007F501E" w:rsidRPr="007F501E">
          <w:rPr>
            <w:rStyle w:val="af"/>
            <w:rFonts w:ascii="Times New Roman" w:hAnsi="Times New Roman" w:cs="Times New Roman"/>
            <w:noProof/>
            <w:lang w:val="en-US"/>
          </w:rPr>
          <w:t>7</w:t>
        </w:r>
        <w:r w:rsidR="00A81FCC">
          <w:rPr>
            <w:rStyle w:val="af"/>
            <w:rFonts w:ascii="Times New Roman" w:hAnsi="Times New Roman" w:cs="Times New Roman"/>
            <w:noProof/>
          </w:rPr>
          <w:t>1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>.1. Ограничения использования земельных участков и объектов капитального строительства на территории зон охраны водных объектов.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42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73" w:history="1"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Статья </w:t>
        </w:r>
        <w:r w:rsidR="00C770F4" w:rsidRPr="007F501E">
          <w:rPr>
            <w:rStyle w:val="af"/>
            <w:rFonts w:ascii="Times New Roman" w:hAnsi="Times New Roman" w:cs="Times New Roman"/>
            <w:noProof/>
          </w:rPr>
          <w:t>7</w:t>
        </w:r>
        <w:r w:rsidR="00A81FCC">
          <w:rPr>
            <w:rStyle w:val="af"/>
            <w:rFonts w:ascii="Times New Roman" w:hAnsi="Times New Roman" w:cs="Times New Roman"/>
            <w:noProof/>
          </w:rPr>
          <w:t>2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>. Правовой режим использования земель лесного фонда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43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74" w:history="1">
        <w:r w:rsidR="009F3A60" w:rsidRPr="007F501E">
          <w:rPr>
            <w:rStyle w:val="af"/>
            <w:rFonts w:ascii="Times New Roman" w:eastAsia="Calibri" w:hAnsi="Times New Roman" w:cs="Times New Roman"/>
            <w:noProof/>
          </w:rPr>
          <w:t>Статья 7</w:t>
        </w:r>
        <w:r w:rsidR="00A81FCC">
          <w:rPr>
            <w:rStyle w:val="af"/>
            <w:rFonts w:ascii="Times New Roman" w:eastAsia="Calibri" w:hAnsi="Times New Roman" w:cs="Times New Roman"/>
            <w:noProof/>
          </w:rPr>
          <w:t>3</w:t>
        </w:r>
        <w:r w:rsidR="009F3A60" w:rsidRPr="007F501E">
          <w:rPr>
            <w:rStyle w:val="af"/>
            <w:rFonts w:ascii="Times New Roman" w:eastAsia="Calibri" w:hAnsi="Times New Roman" w:cs="Times New Roman"/>
            <w:noProof/>
          </w:rPr>
          <w:t>.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 Предельные параметры земельных участков и объектов капитального строительства </w:t>
        </w:r>
        <w:r w:rsidR="00672426" w:rsidRPr="007F501E">
          <w:rPr>
            <w:rStyle w:val="af"/>
            <w:rFonts w:ascii="Times New Roman" w:hAnsi="Times New Roman" w:cs="Times New Roman"/>
            <w:noProof/>
          </w:rPr>
          <w:t xml:space="preserve">   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>в части размеров земельных участков, отступов зданий от границ участков и коэффициентов застройки. Иные параметры.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43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hyperlink w:anchor="_Toc527916175" w:history="1">
        <w:r w:rsidR="009F3A60" w:rsidRPr="007F501E">
          <w:rPr>
            <w:rStyle w:val="af"/>
            <w:rFonts w:ascii="Times New Roman" w:eastAsia="Calibri" w:hAnsi="Times New Roman" w:cs="Times New Roman"/>
            <w:noProof/>
          </w:rPr>
          <w:t>Статья 7</w:t>
        </w:r>
        <w:r w:rsidR="00A81FCC">
          <w:rPr>
            <w:rStyle w:val="af"/>
            <w:rFonts w:ascii="Times New Roman" w:eastAsia="Calibri" w:hAnsi="Times New Roman" w:cs="Times New Roman"/>
            <w:noProof/>
          </w:rPr>
          <w:t>4</w:t>
        </w:r>
        <w:r w:rsidR="009F3A60" w:rsidRPr="007F501E">
          <w:rPr>
            <w:rStyle w:val="af"/>
            <w:rFonts w:ascii="Times New Roman" w:eastAsia="Calibri" w:hAnsi="Times New Roman" w:cs="Times New Roman"/>
            <w:noProof/>
          </w:rPr>
          <w:t>.</w:t>
        </w:r>
        <w:r w:rsidR="009F3A60" w:rsidRPr="007F501E">
          <w:rPr>
            <w:rStyle w:val="af"/>
            <w:rFonts w:ascii="Times New Roman" w:hAnsi="Times New Roman" w:cs="Times New Roman"/>
            <w:noProof/>
          </w:rPr>
          <w:t xml:space="preserve"> Ответственность за нарушение настоящих Правил.</w:t>
        </w:r>
        <w:r w:rsidR="009F3A60" w:rsidRPr="007F501E">
          <w:rPr>
            <w:rFonts w:ascii="Times New Roman" w:hAnsi="Times New Roman" w:cs="Times New Roman"/>
            <w:noProof/>
            <w:webHidden/>
          </w:rPr>
          <w:tab/>
        </w:r>
        <w:r w:rsidR="0036190A">
          <w:rPr>
            <w:rFonts w:ascii="Times New Roman" w:hAnsi="Times New Roman" w:cs="Times New Roman"/>
            <w:noProof/>
            <w:webHidden/>
          </w:rPr>
          <w:t>5</w:t>
        </w:r>
        <w:r w:rsidR="00B4718B">
          <w:rPr>
            <w:rFonts w:ascii="Times New Roman" w:hAnsi="Times New Roman" w:cs="Times New Roman"/>
            <w:noProof/>
            <w:webHidden/>
          </w:rPr>
          <w:t>1</w:t>
        </w:r>
      </w:hyperlink>
    </w:p>
    <w:p w:rsidR="009F3A60" w:rsidRPr="007F501E" w:rsidRDefault="00E73287" w:rsidP="007F501E">
      <w:pPr>
        <w:pStyle w:val="23"/>
        <w:rPr>
          <w:rFonts w:ascii="Times New Roman" w:hAnsi="Times New Roman" w:cs="Times New Roman"/>
          <w:noProof/>
        </w:rPr>
      </w:pPr>
      <w:r>
        <w:fldChar w:fldCharType="begin"/>
      </w:r>
      <w:r>
        <w:instrText>HYPERLINK \l "_Toc527916176"</w:instrText>
      </w:r>
      <w:r>
        <w:fldChar w:fldCharType="separate"/>
      </w:r>
      <w:r w:rsidR="009F3A60" w:rsidRPr="007F501E">
        <w:rPr>
          <w:rStyle w:val="af"/>
          <w:rFonts w:ascii="Times New Roman" w:eastAsia="Calibri" w:hAnsi="Times New Roman" w:cs="Times New Roman"/>
          <w:noProof/>
        </w:rPr>
        <w:t>Статья 7</w:t>
      </w:r>
      <w:r w:rsidR="00A81FCC">
        <w:rPr>
          <w:rStyle w:val="af"/>
          <w:rFonts w:ascii="Times New Roman" w:eastAsia="Calibri" w:hAnsi="Times New Roman" w:cs="Times New Roman"/>
          <w:noProof/>
        </w:rPr>
        <w:t>5</w:t>
      </w:r>
      <w:r w:rsidR="009F3A60" w:rsidRPr="007F501E">
        <w:rPr>
          <w:rStyle w:val="af"/>
          <w:rFonts w:ascii="Times New Roman" w:eastAsia="Calibri" w:hAnsi="Times New Roman" w:cs="Times New Roman"/>
          <w:noProof/>
        </w:rPr>
        <w:t>.</w:t>
      </w:r>
      <w:r w:rsidR="009F3A60" w:rsidRPr="007F501E">
        <w:rPr>
          <w:rStyle w:val="af"/>
          <w:rFonts w:ascii="Times New Roman" w:hAnsi="Times New Roman" w:cs="Times New Roman"/>
          <w:noProof/>
        </w:rPr>
        <w:t xml:space="preserve"> Вступление в силу Правил землепользования и застройки поселения.</w:t>
      </w:r>
      <w:r w:rsidR="009F3A60" w:rsidRPr="007F501E">
        <w:rPr>
          <w:rFonts w:ascii="Times New Roman" w:hAnsi="Times New Roman" w:cs="Times New Roman"/>
          <w:noProof/>
          <w:webHidden/>
        </w:rPr>
        <w:tab/>
      </w:r>
      <w:r w:rsidR="0036190A">
        <w:rPr>
          <w:rFonts w:ascii="Times New Roman" w:hAnsi="Times New Roman" w:cs="Times New Roman"/>
          <w:noProof/>
          <w:webHidden/>
        </w:rPr>
        <w:t>51</w:t>
      </w:r>
      <w:r>
        <w:fldChar w:fldCharType="end"/>
      </w:r>
    </w:p>
    <w:p w:rsidR="00CE669C" w:rsidRPr="007F501E" w:rsidRDefault="00E73287" w:rsidP="007F501E">
      <w:pPr>
        <w:pStyle w:val="ConsTitle"/>
        <w:tabs>
          <w:tab w:val="right" w:leader="dot" w:pos="9072"/>
        </w:tabs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F501E">
        <w:rPr>
          <w:rFonts w:ascii="Times New Roman" w:hAnsi="Times New Roman" w:cs="Times New Roman"/>
          <w:caps/>
          <w:sz w:val="20"/>
          <w:szCs w:val="20"/>
        </w:rPr>
        <w:fldChar w:fldCharType="end"/>
      </w:r>
      <w:r w:rsidR="007B1890" w:rsidRPr="007F501E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154142022"/>
      <w:bookmarkStart w:id="2" w:name="sub_56"/>
    </w:p>
    <w:p w:rsidR="00A1489D" w:rsidRPr="001E175F" w:rsidRDefault="004875DA" w:rsidP="00202089">
      <w:pPr>
        <w:pStyle w:val="1"/>
        <w:spacing w:after="240"/>
        <w:jc w:val="center"/>
        <w:rPr>
          <w:rFonts w:ascii="Times New Roman" w:hAnsi="Times New Roman" w:cs="Times New Roman"/>
          <w:bCs w:val="0"/>
          <w:sz w:val="24"/>
          <w:szCs w:val="24"/>
        </w:rPr>
      </w:pPr>
      <w:bookmarkStart w:id="3" w:name="_Toc527916162"/>
      <w:bookmarkStart w:id="4" w:name="_Toc154142040"/>
      <w:bookmarkEnd w:id="1"/>
      <w:bookmarkEnd w:id="2"/>
      <w:r w:rsidRPr="001E175F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8A265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C536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E175F">
        <w:rPr>
          <w:rFonts w:ascii="Times New Roman" w:hAnsi="Times New Roman" w:cs="Times New Roman"/>
          <w:sz w:val="24"/>
          <w:szCs w:val="24"/>
        </w:rPr>
        <w:t>.</w:t>
      </w:r>
      <w:r w:rsidRPr="001E175F">
        <w:rPr>
          <w:rFonts w:ascii="Times New Roman" w:hAnsi="Times New Roman" w:cs="Times New Roman"/>
          <w:bCs w:val="0"/>
          <w:sz w:val="24"/>
          <w:szCs w:val="24"/>
        </w:rPr>
        <w:t xml:space="preserve"> Г</w:t>
      </w:r>
      <w:r w:rsidRPr="001E175F">
        <w:rPr>
          <w:rFonts w:ascii="Times New Roman" w:hAnsi="Times New Roman" w:cs="Times New Roman"/>
          <w:bCs w:val="0"/>
          <w:noProof/>
          <w:sz w:val="24"/>
          <w:szCs w:val="24"/>
        </w:rPr>
        <w:t xml:space="preserve">РАДОСТРОИТЕЛЬНЫЕ </w:t>
      </w:r>
      <w:r w:rsidRPr="001E175F">
        <w:rPr>
          <w:rFonts w:ascii="Times New Roman" w:hAnsi="Times New Roman" w:cs="Times New Roman"/>
          <w:bCs w:val="0"/>
          <w:sz w:val="24"/>
          <w:szCs w:val="24"/>
        </w:rPr>
        <w:t>РЕГЛАМЕНТЫ</w:t>
      </w:r>
      <w:bookmarkEnd w:id="3"/>
    </w:p>
    <w:p w:rsidR="00AF03BD" w:rsidRPr="00705690" w:rsidRDefault="00AF03BD" w:rsidP="00202089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5" w:name="_Toc248227174"/>
      <w:bookmarkStart w:id="6" w:name="_Toc527916163"/>
      <w:r w:rsidRPr="00AF03BD">
        <w:rPr>
          <w:rFonts w:ascii="Times New Roman" w:eastAsia="Calibri" w:hAnsi="Times New Roman" w:cs="Times New Roman"/>
          <w:i w:val="0"/>
          <w:sz w:val="24"/>
          <w:szCs w:val="24"/>
        </w:rPr>
        <w:t xml:space="preserve">Статья </w:t>
      </w:r>
      <w:r w:rsidR="00C822FC">
        <w:rPr>
          <w:rFonts w:ascii="Times New Roman" w:eastAsia="Calibri" w:hAnsi="Times New Roman" w:cs="Times New Roman"/>
          <w:i w:val="0"/>
          <w:sz w:val="24"/>
          <w:szCs w:val="24"/>
        </w:rPr>
        <w:t>6</w:t>
      </w:r>
      <w:r w:rsidR="008F0DE5">
        <w:rPr>
          <w:rFonts w:ascii="Times New Roman" w:eastAsia="Calibri" w:hAnsi="Times New Roman" w:cs="Times New Roman"/>
          <w:i w:val="0"/>
          <w:sz w:val="24"/>
          <w:szCs w:val="24"/>
        </w:rPr>
        <w:t>0</w:t>
      </w:r>
      <w:r w:rsidRPr="00AF03BD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В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иды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и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с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остав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т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ерриториальных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з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он, </w:t>
      </w:r>
      <w:r w:rsidR="00672426">
        <w:rPr>
          <w:rFonts w:ascii="Times New Roman" w:hAnsi="Times New Roman" w:cs="Times New Roman"/>
          <w:bCs w:val="0"/>
          <w:i w:val="0"/>
          <w:sz w:val="24"/>
          <w:szCs w:val="24"/>
        </w:rPr>
        <w:t>установ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ленных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н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а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к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арте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г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радостроительного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зонирования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  <w:r w:rsidR="00234249" w:rsidRPr="00234249">
        <w:rPr>
          <w:rFonts w:ascii="Times New Roman" w:hAnsi="Times New Roman" w:cs="Times New Roman"/>
          <w:i w:val="0"/>
          <w:sz w:val="24"/>
          <w:szCs w:val="24"/>
        </w:rPr>
        <w:t>Лежневского городского</w:t>
      </w:r>
      <w:r w:rsidR="00234249">
        <w:t xml:space="preserve"> </w:t>
      </w:r>
      <w:r w:rsidR="00062DD5" w:rsidRPr="00062DD5">
        <w:rPr>
          <w:rFonts w:ascii="Times New Roman" w:hAnsi="Times New Roman" w:cs="Times New Roman"/>
          <w:i w:val="0"/>
          <w:sz w:val="24"/>
          <w:szCs w:val="24"/>
        </w:rPr>
        <w:t>поселения</w:t>
      </w:r>
      <w:r w:rsidRPr="00705690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.</w:t>
      </w:r>
      <w:bookmarkEnd w:id="5"/>
      <w:bookmarkEnd w:id="6"/>
    </w:p>
    <w:p w:rsidR="00AF03BD" w:rsidRPr="00AF03BD" w:rsidRDefault="00AF03BD" w:rsidP="00AF03BD">
      <w:pPr>
        <w:autoSpaceDE w:val="0"/>
        <w:autoSpaceDN w:val="0"/>
        <w:adjustRightInd w:val="0"/>
        <w:ind w:firstLine="540"/>
        <w:jc w:val="both"/>
        <w:rPr>
          <w:noProof/>
        </w:rPr>
      </w:pPr>
      <w:r w:rsidRPr="00AF03BD">
        <w:rPr>
          <w:noProof/>
        </w:rPr>
        <w:t xml:space="preserve">На </w:t>
      </w:r>
      <w:r w:rsidRPr="00AF03BD">
        <w:t>к</w:t>
      </w:r>
      <w:r w:rsidRPr="00AF03BD">
        <w:rPr>
          <w:noProof/>
        </w:rPr>
        <w:t xml:space="preserve">арте </w:t>
      </w:r>
      <w:r w:rsidRPr="00AF03BD">
        <w:t>г</w:t>
      </w:r>
      <w:r w:rsidRPr="00AF03BD">
        <w:rPr>
          <w:noProof/>
        </w:rPr>
        <w:t xml:space="preserve">радостроительного </w:t>
      </w:r>
      <w:r w:rsidRPr="00AF03BD">
        <w:t>з</w:t>
      </w:r>
      <w:r w:rsidRPr="00AF03BD">
        <w:rPr>
          <w:noProof/>
        </w:rPr>
        <w:t xml:space="preserve">онирования </w:t>
      </w:r>
      <w:r w:rsidR="00234249" w:rsidRPr="00EA663B">
        <w:t>Лежневского городского</w:t>
      </w:r>
      <w:r w:rsidR="00234249">
        <w:t xml:space="preserve"> </w:t>
      </w:r>
      <w:r w:rsidR="00062DD5" w:rsidRPr="00D34657">
        <w:t>поселения</w:t>
      </w:r>
      <w:r w:rsidR="00062DD5" w:rsidRPr="00176191">
        <w:t xml:space="preserve"> </w:t>
      </w:r>
      <w:r w:rsidR="00062DD5" w:rsidRPr="001E175F">
        <w:t xml:space="preserve"> </w:t>
      </w:r>
      <w:r w:rsidR="00555F0D" w:rsidRPr="00AF03BD">
        <w:t xml:space="preserve"> </w:t>
      </w:r>
      <w:r w:rsidR="00555F0D">
        <w:t xml:space="preserve"> </w:t>
      </w:r>
      <w:r w:rsidR="00672426">
        <w:t>установ</w:t>
      </w:r>
      <w:r w:rsidRPr="00AF03BD">
        <w:rPr>
          <w:noProof/>
        </w:rPr>
        <w:t xml:space="preserve">лены следующие </w:t>
      </w:r>
      <w:r w:rsidRPr="00AF03BD">
        <w:t>т</w:t>
      </w:r>
      <w:r w:rsidRPr="00AF03BD">
        <w:rPr>
          <w:noProof/>
        </w:rPr>
        <w:t xml:space="preserve">ерриториальные </w:t>
      </w:r>
      <w:r w:rsidRPr="00AF03BD">
        <w:t>з</w:t>
      </w:r>
      <w:r w:rsidRPr="00AF03BD">
        <w:rPr>
          <w:noProof/>
        </w:rPr>
        <w:t>оны: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3"/>
        <w:gridCol w:w="7369"/>
      </w:tblGrid>
      <w:tr w:rsidR="00AF03BD" w:rsidRPr="00AF03BD" w:rsidTr="00202089">
        <w:tc>
          <w:tcPr>
            <w:tcW w:w="1703" w:type="dxa"/>
          </w:tcPr>
          <w:p w:rsidR="00AF03BD" w:rsidRPr="00672426" w:rsidRDefault="00AF03BD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Ж-1</w:t>
            </w:r>
          </w:p>
        </w:tc>
        <w:tc>
          <w:tcPr>
            <w:tcW w:w="7369" w:type="dxa"/>
          </w:tcPr>
          <w:p w:rsidR="00AF03BD" w:rsidRPr="00672426" w:rsidRDefault="00AF03BD" w:rsidP="0067242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672426">
              <w:t>з</w:t>
            </w:r>
            <w:r w:rsidRPr="00672426">
              <w:rPr>
                <w:noProof/>
              </w:rPr>
              <w:t>он</w:t>
            </w:r>
            <w:r w:rsidR="00672426" w:rsidRPr="00672426">
              <w:rPr>
                <w:noProof/>
              </w:rPr>
              <w:t>а</w:t>
            </w:r>
            <w:r w:rsidRPr="00672426">
              <w:rPr>
                <w:noProof/>
              </w:rPr>
              <w:t xml:space="preserve"> </w:t>
            </w:r>
            <w:r w:rsidR="00672426">
              <w:rPr>
                <w:noProof/>
              </w:rPr>
              <w:t xml:space="preserve">застройки </w:t>
            </w:r>
            <w:r w:rsidRPr="00672426">
              <w:t>и</w:t>
            </w:r>
            <w:r w:rsidRPr="00672426">
              <w:rPr>
                <w:noProof/>
              </w:rPr>
              <w:t>ндивидуальн</w:t>
            </w:r>
            <w:r w:rsidR="00672426">
              <w:rPr>
                <w:noProof/>
              </w:rPr>
              <w:t>ыми</w:t>
            </w:r>
            <w:r w:rsidRPr="00672426">
              <w:rPr>
                <w:noProof/>
              </w:rPr>
              <w:t xml:space="preserve"> жил</w:t>
            </w:r>
            <w:r w:rsidR="00672426">
              <w:rPr>
                <w:noProof/>
              </w:rPr>
              <w:t>ыми</w:t>
            </w:r>
            <w:r w:rsidRPr="00672426">
              <w:rPr>
                <w:noProof/>
              </w:rPr>
              <w:t xml:space="preserve"> </w:t>
            </w:r>
            <w:r w:rsidR="00672426">
              <w:t>домами</w:t>
            </w:r>
          </w:p>
        </w:tc>
      </w:tr>
      <w:tr w:rsidR="004B1B7C" w:rsidRPr="00AF03BD" w:rsidTr="00202089">
        <w:tc>
          <w:tcPr>
            <w:tcW w:w="1703" w:type="dxa"/>
          </w:tcPr>
          <w:p w:rsidR="004B1B7C" w:rsidRPr="00672426" w:rsidRDefault="004B1B7C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Ж-2</w:t>
            </w:r>
          </w:p>
        </w:tc>
        <w:tc>
          <w:tcPr>
            <w:tcW w:w="7369" w:type="dxa"/>
          </w:tcPr>
          <w:p w:rsidR="004B1B7C" w:rsidRPr="00672426" w:rsidRDefault="004B1B7C" w:rsidP="00672426">
            <w:pPr>
              <w:autoSpaceDE w:val="0"/>
              <w:autoSpaceDN w:val="0"/>
              <w:adjustRightInd w:val="0"/>
              <w:jc w:val="both"/>
            </w:pPr>
            <w:r w:rsidRPr="00672426">
              <w:t xml:space="preserve">зона </w:t>
            </w:r>
            <w:r w:rsidR="00672426" w:rsidRPr="00672426">
              <w:t xml:space="preserve">застройки </w:t>
            </w:r>
            <w:r w:rsidRPr="00672426">
              <w:t>малоэтажн</w:t>
            </w:r>
            <w:r w:rsidR="00672426">
              <w:t>ыми</w:t>
            </w:r>
            <w:r w:rsidRPr="00672426">
              <w:t xml:space="preserve"> </w:t>
            </w:r>
            <w:r w:rsidR="00672426" w:rsidRPr="00672426">
              <w:rPr>
                <w:noProof/>
              </w:rPr>
              <w:t>жил</w:t>
            </w:r>
            <w:r w:rsidR="00672426">
              <w:rPr>
                <w:noProof/>
              </w:rPr>
              <w:t>ыми</w:t>
            </w:r>
            <w:r w:rsidR="00672426" w:rsidRPr="00672426">
              <w:rPr>
                <w:noProof/>
              </w:rPr>
              <w:t xml:space="preserve"> </w:t>
            </w:r>
            <w:r w:rsidR="00672426">
              <w:t>домами</w:t>
            </w:r>
          </w:p>
        </w:tc>
      </w:tr>
      <w:tr w:rsidR="002547AD" w:rsidRPr="00AF03BD" w:rsidTr="00202089">
        <w:tc>
          <w:tcPr>
            <w:tcW w:w="1703" w:type="dxa"/>
          </w:tcPr>
          <w:p w:rsidR="002547AD" w:rsidRPr="00672426" w:rsidRDefault="002547AD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Ж-</w:t>
            </w:r>
            <w:r w:rsidR="008F0DE5" w:rsidRPr="00672426">
              <w:rPr>
                <w:noProof/>
              </w:rPr>
              <w:t>3</w:t>
            </w:r>
          </w:p>
        </w:tc>
        <w:tc>
          <w:tcPr>
            <w:tcW w:w="7369" w:type="dxa"/>
          </w:tcPr>
          <w:p w:rsidR="002547AD" w:rsidRPr="00672426" w:rsidRDefault="002547AD" w:rsidP="00672426">
            <w:pPr>
              <w:autoSpaceDE w:val="0"/>
              <w:autoSpaceDN w:val="0"/>
              <w:adjustRightInd w:val="0"/>
              <w:jc w:val="both"/>
            </w:pPr>
            <w:r w:rsidRPr="00672426">
              <w:t>зон</w:t>
            </w:r>
            <w:r w:rsidR="00672426" w:rsidRPr="00672426">
              <w:t>а</w:t>
            </w:r>
            <w:r w:rsidRPr="00672426">
              <w:t xml:space="preserve"> </w:t>
            </w:r>
            <w:r w:rsidR="00672426" w:rsidRPr="00672426">
              <w:t xml:space="preserve">застройки </w:t>
            </w:r>
            <w:r w:rsidRPr="00672426">
              <w:t>среднеэтажн</w:t>
            </w:r>
            <w:r w:rsidR="00672426">
              <w:t>ыми</w:t>
            </w:r>
            <w:r w:rsidRPr="00672426">
              <w:t xml:space="preserve"> </w:t>
            </w:r>
            <w:r w:rsidR="00B135F4" w:rsidRPr="00672426">
              <w:rPr>
                <w:noProof/>
              </w:rPr>
              <w:t>жил</w:t>
            </w:r>
            <w:r w:rsidR="00B135F4">
              <w:rPr>
                <w:noProof/>
              </w:rPr>
              <w:t>ыми</w:t>
            </w:r>
            <w:r w:rsidR="00B135F4" w:rsidRPr="00672426">
              <w:rPr>
                <w:noProof/>
              </w:rPr>
              <w:t xml:space="preserve"> </w:t>
            </w:r>
            <w:r w:rsidR="00B135F4">
              <w:t>домами</w:t>
            </w:r>
          </w:p>
        </w:tc>
      </w:tr>
      <w:tr w:rsidR="00AF03BD" w:rsidRPr="00AF03BD" w:rsidTr="00202089">
        <w:tc>
          <w:tcPr>
            <w:tcW w:w="1703" w:type="dxa"/>
          </w:tcPr>
          <w:p w:rsidR="00AF03BD" w:rsidRPr="00672426" w:rsidRDefault="00AF03BD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ОД</w:t>
            </w:r>
          </w:p>
        </w:tc>
        <w:tc>
          <w:tcPr>
            <w:tcW w:w="7369" w:type="dxa"/>
          </w:tcPr>
          <w:p w:rsidR="00AF03BD" w:rsidRPr="00672426" w:rsidRDefault="00AF03BD" w:rsidP="00057511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672426">
              <w:rPr>
                <w:bCs/>
              </w:rPr>
              <w:t>о</w:t>
            </w:r>
            <w:r w:rsidRPr="00672426">
              <w:rPr>
                <w:bCs/>
                <w:noProof/>
              </w:rPr>
              <w:t>бщественно-делов</w:t>
            </w:r>
            <w:r w:rsidR="009A42D0" w:rsidRPr="00672426">
              <w:rPr>
                <w:bCs/>
                <w:noProof/>
              </w:rPr>
              <w:t>ая</w:t>
            </w:r>
            <w:r w:rsidRPr="00672426">
              <w:rPr>
                <w:bCs/>
                <w:noProof/>
              </w:rPr>
              <w:t xml:space="preserve"> </w:t>
            </w:r>
            <w:r w:rsidRPr="00672426">
              <w:rPr>
                <w:bCs/>
              </w:rPr>
              <w:t>з</w:t>
            </w:r>
            <w:r w:rsidR="009A42D0" w:rsidRPr="00672426">
              <w:rPr>
                <w:bCs/>
                <w:noProof/>
              </w:rPr>
              <w:t>она</w:t>
            </w:r>
          </w:p>
        </w:tc>
      </w:tr>
      <w:tr w:rsidR="00363A3B" w:rsidRPr="00AF03BD" w:rsidTr="00202089">
        <w:tc>
          <w:tcPr>
            <w:tcW w:w="1703" w:type="dxa"/>
          </w:tcPr>
          <w:p w:rsidR="00363A3B" w:rsidRPr="00672426" w:rsidRDefault="00363A3B" w:rsidP="00AA72F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П</w:t>
            </w:r>
          </w:p>
        </w:tc>
        <w:tc>
          <w:tcPr>
            <w:tcW w:w="7369" w:type="dxa"/>
          </w:tcPr>
          <w:p w:rsidR="00363A3B" w:rsidRPr="00672426" w:rsidRDefault="00363A3B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2426">
              <w:rPr>
                <w:bCs/>
              </w:rPr>
              <w:t>производственн</w:t>
            </w:r>
            <w:r w:rsidR="00672426">
              <w:rPr>
                <w:bCs/>
              </w:rPr>
              <w:t>ая</w:t>
            </w:r>
            <w:r w:rsidRPr="00672426">
              <w:rPr>
                <w:bCs/>
              </w:rPr>
              <w:t xml:space="preserve"> зон</w:t>
            </w:r>
            <w:r w:rsidR="00672426">
              <w:rPr>
                <w:bCs/>
              </w:rPr>
              <w:t>а</w:t>
            </w:r>
          </w:p>
        </w:tc>
      </w:tr>
      <w:tr w:rsidR="00672426" w:rsidRPr="00AF03BD" w:rsidTr="00202089">
        <w:tc>
          <w:tcPr>
            <w:tcW w:w="1703" w:type="dxa"/>
          </w:tcPr>
          <w:p w:rsidR="00672426" w:rsidRPr="00672426" w:rsidRDefault="00672426" w:rsidP="00AA72F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И</w:t>
            </w:r>
          </w:p>
        </w:tc>
        <w:tc>
          <w:tcPr>
            <w:tcW w:w="7369" w:type="dxa"/>
          </w:tcPr>
          <w:p w:rsidR="00672426" w:rsidRPr="00672426" w:rsidRDefault="00672426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зона инженерной инфраструктуры</w:t>
            </w:r>
          </w:p>
        </w:tc>
      </w:tr>
      <w:tr w:rsidR="00B135F4" w:rsidRPr="00AF03BD" w:rsidTr="00202089">
        <w:tc>
          <w:tcPr>
            <w:tcW w:w="1703" w:type="dxa"/>
          </w:tcPr>
          <w:p w:rsidR="00B135F4" w:rsidRPr="00672426" w:rsidRDefault="00B135F4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Р</w:t>
            </w:r>
          </w:p>
        </w:tc>
        <w:tc>
          <w:tcPr>
            <w:tcW w:w="7369" w:type="dxa"/>
          </w:tcPr>
          <w:p w:rsidR="00B135F4" w:rsidRPr="00672426" w:rsidRDefault="00F73000" w:rsidP="00F73000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з</w:t>
            </w:r>
            <w:r w:rsidR="00B135F4">
              <w:rPr>
                <w:noProof/>
              </w:rPr>
              <w:t>она</w:t>
            </w:r>
            <w:r>
              <w:rPr>
                <w:noProof/>
              </w:rPr>
              <w:t xml:space="preserve"> </w:t>
            </w:r>
            <w:r w:rsidRPr="00672426">
              <w:rPr>
                <w:noProof/>
              </w:rPr>
              <w:t>рекреационн</w:t>
            </w:r>
            <w:r>
              <w:rPr>
                <w:noProof/>
              </w:rPr>
              <w:t>ого назначения</w:t>
            </w:r>
          </w:p>
        </w:tc>
      </w:tr>
      <w:tr w:rsidR="00B135F4" w:rsidRPr="005B2D47" w:rsidTr="00202089">
        <w:tc>
          <w:tcPr>
            <w:tcW w:w="1703" w:type="dxa"/>
          </w:tcPr>
          <w:p w:rsidR="00B135F4" w:rsidRPr="00A81FCC" w:rsidRDefault="00B135F4" w:rsidP="00A81FCC">
            <w:pPr>
              <w:autoSpaceDE w:val="0"/>
              <w:autoSpaceDN w:val="0"/>
              <w:adjustRightInd w:val="0"/>
              <w:jc w:val="center"/>
              <w:rPr>
                <w:noProof/>
                <w:lang w:val="en-US"/>
              </w:rPr>
            </w:pPr>
            <w:r w:rsidRPr="00672426">
              <w:rPr>
                <w:noProof/>
              </w:rPr>
              <w:t>СХ</w:t>
            </w:r>
          </w:p>
        </w:tc>
        <w:tc>
          <w:tcPr>
            <w:tcW w:w="7369" w:type="dxa"/>
          </w:tcPr>
          <w:p w:rsidR="00B135F4" w:rsidRPr="00672426" w:rsidRDefault="00B135F4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2426">
              <w:rPr>
                <w:bCs/>
              </w:rPr>
              <w:t>зон</w:t>
            </w:r>
            <w:r>
              <w:rPr>
                <w:bCs/>
              </w:rPr>
              <w:t>а</w:t>
            </w:r>
            <w:r w:rsidRPr="00672426">
              <w:rPr>
                <w:bCs/>
              </w:rPr>
              <w:t xml:space="preserve"> сельскохозяйственного использования</w:t>
            </w:r>
          </w:p>
        </w:tc>
      </w:tr>
      <w:tr w:rsidR="00A81FCC" w:rsidRPr="005B2D47" w:rsidTr="00202089">
        <w:tc>
          <w:tcPr>
            <w:tcW w:w="1703" w:type="dxa"/>
          </w:tcPr>
          <w:p w:rsidR="00A81FCC" w:rsidRPr="00A81FCC" w:rsidRDefault="00A81FCC" w:rsidP="007342FD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C</w:t>
            </w:r>
            <w:r>
              <w:rPr>
                <w:noProof/>
              </w:rPr>
              <w:t>О</w:t>
            </w:r>
          </w:p>
        </w:tc>
        <w:tc>
          <w:tcPr>
            <w:tcW w:w="7369" w:type="dxa"/>
          </w:tcPr>
          <w:p w:rsidR="00A81FCC" w:rsidRPr="00672426" w:rsidRDefault="00A81FCC" w:rsidP="006724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зона садоводства и огородничества</w:t>
            </w:r>
          </w:p>
        </w:tc>
      </w:tr>
      <w:tr w:rsidR="00B135F4" w:rsidRPr="00AF03BD" w:rsidTr="00202089">
        <w:tc>
          <w:tcPr>
            <w:tcW w:w="1703" w:type="dxa"/>
          </w:tcPr>
          <w:p w:rsidR="00B135F4" w:rsidRPr="00672426" w:rsidRDefault="00B135F4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ТР</w:t>
            </w:r>
          </w:p>
        </w:tc>
        <w:tc>
          <w:tcPr>
            <w:tcW w:w="7369" w:type="dxa"/>
          </w:tcPr>
          <w:p w:rsidR="00B135F4" w:rsidRPr="00672426" w:rsidRDefault="00B135F4" w:rsidP="00B135F4">
            <w:pPr>
              <w:autoSpaceDE w:val="0"/>
              <w:autoSpaceDN w:val="0"/>
              <w:adjustRightInd w:val="0"/>
              <w:jc w:val="both"/>
              <w:rPr>
                <w:bCs/>
                <w:noProof/>
              </w:rPr>
            </w:pPr>
            <w:r w:rsidRPr="00672426">
              <w:rPr>
                <w:bCs/>
              </w:rPr>
              <w:t>зон</w:t>
            </w:r>
            <w:r>
              <w:rPr>
                <w:bCs/>
              </w:rPr>
              <w:t>а</w:t>
            </w:r>
            <w:r w:rsidRPr="00672426">
              <w:rPr>
                <w:bCs/>
              </w:rPr>
              <w:t xml:space="preserve"> транспорт</w:t>
            </w:r>
            <w:r>
              <w:rPr>
                <w:bCs/>
              </w:rPr>
              <w:t>ной инфраструктуры</w:t>
            </w:r>
          </w:p>
        </w:tc>
      </w:tr>
      <w:tr w:rsidR="00B135F4" w:rsidRPr="00AF03BD" w:rsidTr="00202089">
        <w:tc>
          <w:tcPr>
            <w:tcW w:w="1703" w:type="dxa"/>
          </w:tcPr>
          <w:p w:rsidR="00B135F4" w:rsidRPr="00672426" w:rsidRDefault="00B135F4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С-1</w:t>
            </w:r>
          </w:p>
        </w:tc>
        <w:tc>
          <w:tcPr>
            <w:tcW w:w="7369" w:type="dxa"/>
          </w:tcPr>
          <w:p w:rsidR="00B135F4" w:rsidRPr="00672426" w:rsidRDefault="00B135F4" w:rsidP="00B135F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672426">
              <w:rPr>
                <w:noProof/>
              </w:rPr>
              <w:t>зон</w:t>
            </w:r>
            <w:r>
              <w:rPr>
                <w:noProof/>
              </w:rPr>
              <w:t>а</w:t>
            </w:r>
            <w:r w:rsidRPr="00672426">
              <w:rPr>
                <w:noProof/>
              </w:rPr>
              <w:t xml:space="preserve"> кладбищ </w:t>
            </w:r>
          </w:p>
        </w:tc>
      </w:tr>
      <w:tr w:rsidR="00366066" w:rsidRPr="00AF03BD" w:rsidTr="00202089">
        <w:tc>
          <w:tcPr>
            <w:tcW w:w="1703" w:type="dxa"/>
          </w:tcPr>
          <w:p w:rsidR="00366066" w:rsidRPr="00672426" w:rsidRDefault="00366066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ЗО</w:t>
            </w:r>
          </w:p>
        </w:tc>
        <w:tc>
          <w:tcPr>
            <w:tcW w:w="7369" w:type="dxa"/>
          </w:tcPr>
          <w:p w:rsidR="00366066" w:rsidRPr="00366066" w:rsidRDefault="00366066" w:rsidP="0036606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366066">
              <w:rPr>
                <w:noProof/>
              </w:rPr>
              <w:t>зон</w:t>
            </w:r>
            <w:r>
              <w:rPr>
                <w:noProof/>
              </w:rPr>
              <w:t>а</w:t>
            </w:r>
            <w:r w:rsidRPr="00366066">
              <w:rPr>
                <w:noProof/>
              </w:rPr>
              <w:t xml:space="preserve"> защитного озеле</w:t>
            </w:r>
            <w:r>
              <w:rPr>
                <w:noProof/>
              </w:rPr>
              <w:t>нения</w:t>
            </w:r>
          </w:p>
        </w:tc>
      </w:tr>
      <w:tr w:rsidR="00B135F4" w:rsidRPr="0073115B" w:rsidTr="00202089">
        <w:tc>
          <w:tcPr>
            <w:tcW w:w="1703" w:type="dxa"/>
          </w:tcPr>
          <w:p w:rsidR="00B135F4" w:rsidRPr="00672426" w:rsidRDefault="00B135F4" w:rsidP="00E667A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672426">
              <w:rPr>
                <w:noProof/>
              </w:rPr>
              <w:t>В</w:t>
            </w:r>
          </w:p>
        </w:tc>
        <w:tc>
          <w:tcPr>
            <w:tcW w:w="7369" w:type="dxa"/>
          </w:tcPr>
          <w:p w:rsidR="00B135F4" w:rsidRPr="00672426" w:rsidRDefault="00B135F4" w:rsidP="00B135F4">
            <w:pPr>
              <w:autoSpaceDE w:val="0"/>
              <w:autoSpaceDN w:val="0"/>
              <w:adjustRightInd w:val="0"/>
              <w:jc w:val="both"/>
              <w:rPr>
                <w:bCs/>
                <w:noProof/>
              </w:rPr>
            </w:pPr>
            <w:r w:rsidRPr="00672426">
              <w:rPr>
                <w:noProof/>
              </w:rPr>
              <w:t>зон</w:t>
            </w:r>
            <w:r>
              <w:rPr>
                <w:noProof/>
              </w:rPr>
              <w:t>а</w:t>
            </w:r>
            <w:r w:rsidRPr="00672426">
              <w:rPr>
                <w:noProof/>
              </w:rPr>
              <w:t xml:space="preserve"> водных объектов</w:t>
            </w:r>
          </w:p>
        </w:tc>
      </w:tr>
    </w:tbl>
    <w:p w:rsidR="00D269E5" w:rsidRPr="00C44898" w:rsidRDefault="00D269E5" w:rsidP="00202089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898">
        <w:rPr>
          <w:rFonts w:ascii="Times New Roman" w:hAnsi="Times New Roman" w:cs="Times New Roman"/>
          <w:sz w:val="24"/>
          <w:szCs w:val="24"/>
        </w:rPr>
        <w:t xml:space="preserve">Виды разрешенного использования земельных участков и объектов капитального строительства установлены в соответствии </w:t>
      </w:r>
      <w:proofErr w:type="gramStart"/>
      <w:r w:rsidRPr="00C4489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44898">
        <w:rPr>
          <w:rFonts w:ascii="Times New Roman" w:hAnsi="Times New Roman" w:cs="Times New Roman"/>
          <w:sz w:val="24"/>
          <w:szCs w:val="24"/>
        </w:rPr>
        <w:t xml:space="preserve"> </w:t>
      </w:r>
      <w:hyperlink w:anchor="P31" w:history="1">
        <w:proofErr w:type="gramStart"/>
        <w:r>
          <w:rPr>
            <w:rFonts w:ascii="Times New Roman" w:hAnsi="Times New Roman" w:cs="Times New Roman"/>
            <w:sz w:val="24"/>
            <w:szCs w:val="24"/>
          </w:rPr>
          <w:t>К</w:t>
        </w:r>
        <w:r w:rsidRPr="00C44898">
          <w:rPr>
            <w:rFonts w:ascii="Times New Roman" w:hAnsi="Times New Roman" w:cs="Times New Roman"/>
            <w:sz w:val="24"/>
            <w:szCs w:val="24"/>
          </w:rPr>
          <w:t>лассификатор</w:t>
        </w:r>
        <w:proofErr w:type="gramEnd"/>
      </w:hyperlink>
      <w:r w:rsidRPr="00C44898">
        <w:rPr>
          <w:rFonts w:ascii="Times New Roman" w:hAnsi="Times New Roman" w:cs="Times New Roman"/>
          <w:sz w:val="24"/>
          <w:szCs w:val="24"/>
        </w:rPr>
        <w:t>ом видов разрешенного использования земельных участков, утвержденным приказом Мин</w:t>
      </w:r>
      <w:r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Pr="00C44898">
        <w:rPr>
          <w:rFonts w:ascii="Times New Roman" w:hAnsi="Times New Roman" w:cs="Times New Roman"/>
          <w:sz w:val="24"/>
          <w:szCs w:val="24"/>
        </w:rPr>
        <w:t>эконом</w:t>
      </w:r>
      <w:r>
        <w:rPr>
          <w:rFonts w:ascii="Times New Roman" w:hAnsi="Times New Roman" w:cs="Times New Roman"/>
          <w:sz w:val="24"/>
          <w:szCs w:val="24"/>
        </w:rPr>
        <w:t xml:space="preserve">ического </w:t>
      </w:r>
      <w:r w:rsidRPr="00C44898">
        <w:rPr>
          <w:rFonts w:ascii="Times New Roman" w:hAnsi="Times New Roman" w:cs="Times New Roman"/>
          <w:sz w:val="24"/>
          <w:szCs w:val="24"/>
        </w:rPr>
        <w:t>развития Росси</w:t>
      </w:r>
      <w:r>
        <w:rPr>
          <w:rFonts w:ascii="Times New Roman" w:hAnsi="Times New Roman" w:cs="Times New Roman"/>
          <w:sz w:val="24"/>
          <w:szCs w:val="24"/>
        </w:rPr>
        <w:t xml:space="preserve">йской Федерации </w:t>
      </w:r>
      <w:r w:rsidRPr="00C4489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448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.09.</w:t>
      </w:r>
      <w:r w:rsidRPr="00C44898">
        <w:rPr>
          <w:rFonts w:ascii="Times New Roman" w:hAnsi="Times New Roman" w:cs="Times New Roman"/>
          <w:sz w:val="24"/>
          <w:szCs w:val="24"/>
        </w:rPr>
        <w:t xml:space="preserve">2014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44898">
        <w:rPr>
          <w:rFonts w:ascii="Times New Roman" w:hAnsi="Times New Roman" w:cs="Times New Roman"/>
          <w:sz w:val="24"/>
          <w:szCs w:val="24"/>
        </w:rPr>
        <w:t xml:space="preserve"> 540</w:t>
      </w:r>
      <w:r>
        <w:rPr>
          <w:rFonts w:ascii="Times New Roman" w:hAnsi="Times New Roman" w:cs="Times New Roman"/>
          <w:sz w:val="24"/>
          <w:szCs w:val="24"/>
        </w:rPr>
        <w:t xml:space="preserve"> (далее – Классификатор).</w:t>
      </w:r>
    </w:p>
    <w:p w:rsidR="00AF03BD" w:rsidRPr="00AF03BD" w:rsidRDefault="00AF03BD" w:rsidP="00202089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bookmarkStart w:id="7" w:name="_Toc248227175"/>
      <w:bookmarkStart w:id="8" w:name="_Toc527916164"/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Статья 6</w:t>
      </w:r>
      <w:r w:rsidR="008F0DE5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1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. Жилые зоны </w:t>
      </w:r>
      <w:bookmarkEnd w:id="7"/>
      <w:bookmarkEnd w:id="8"/>
    </w:p>
    <w:p w:rsidR="00AF03BD" w:rsidRPr="00AF03BD" w:rsidRDefault="00AF03BD" w:rsidP="00AF03BD">
      <w:pPr>
        <w:ind w:firstLine="708"/>
        <w:jc w:val="both"/>
      </w:pPr>
      <w:r w:rsidRPr="00AF03BD">
        <w:t>1. В цокольном, первом и втором этажах жилых зданий допускается размещение встроенных и встроенно-пристроенных помещений общественного назначения, за исключением объектов, оказывающих вредное воздействие на человека.</w:t>
      </w:r>
    </w:p>
    <w:p w:rsidR="00AF03BD" w:rsidRPr="00AF03BD" w:rsidRDefault="00AF03BD" w:rsidP="00AF03BD">
      <w:pPr>
        <w:ind w:firstLine="708"/>
        <w:jc w:val="both"/>
      </w:pPr>
      <w:r w:rsidRPr="00AF03BD">
        <w:t>Не допускается размещать в жилых домах:</w:t>
      </w:r>
    </w:p>
    <w:p w:rsidR="00AF03BD" w:rsidRPr="00AF03BD" w:rsidRDefault="00AF03BD" w:rsidP="00AF03BD">
      <w:pPr>
        <w:ind w:firstLine="708"/>
        <w:jc w:val="both"/>
      </w:pPr>
      <w:r w:rsidRPr="00AF03BD">
        <w:t>1)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 магазины с наличием в них взрывоопасных веществ и материалов; магазины по продаже синтетических ковровых изделий, автозапчастей, шин и автомобильных масел;</w:t>
      </w:r>
    </w:p>
    <w:p w:rsidR="00AF03BD" w:rsidRPr="00AF03BD" w:rsidRDefault="00AF03BD" w:rsidP="00AF03BD">
      <w:pPr>
        <w:ind w:firstLine="720"/>
        <w:jc w:val="both"/>
      </w:pPr>
      <w:r w:rsidRPr="00AF03BD">
        <w:t>2) специализированные рыбные магазины; склады любого назначения, в том числе оптовой (или мелкооптовой) торговли;</w:t>
      </w:r>
    </w:p>
    <w:p w:rsidR="00AF03BD" w:rsidRPr="00AF03BD" w:rsidRDefault="00AF03BD" w:rsidP="00AF03BD">
      <w:pPr>
        <w:ind w:firstLine="720"/>
        <w:jc w:val="both"/>
      </w:pPr>
      <w:r w:rsidRPr="00AF03BD">
        <w:t>3) все предприятия, а также магазины с режимом функционирования после 22 часов;</w:t>
      </w:r>
    </w:p>
    <w:p w:rsidR="00AF03BD" w:rsidRPr="00AF03BD" w:rsidRDefault="00AF03BD" w:rsidP="00AF03BD">
      <w:pPr>
        <w:ind w:firstLine="720"/>
        <w:jc w:val="both"/>
      </w:pPr>
      <w:r w:rsidRPr="00AF03BD">
        <w:t xml:space="preserve">4)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</w:t>
      </w:r>
      <w:r w:rsidR="00F73000" w:rsidRPr="00AF03BD">
        <w:t>м</w:t>
      </w:r>
      <w:proofErr w:type="gramStart"/>
      <w:r w:rsidR="00F73000" w:rsidRPr="00AF03BD">
        <w:rPr>
          <w:vertAlign w:val="superscript"/>
        </w:rPr>
        <w:t>2</w:t>
      </w:r>
      <w:proofErr w:type="gramEnd"/>
      <w:r w:rsidRPr="00AF03BD">
        <w:t>); бани и сауны (кроме индивидуальных саун в квартирах);</w:t>
      </w:r>
    </w:p>
    <w:p w:rsidR="00AF03BD" w:rsidRPr="00AF03BD" w:rsidRDefault="00AF03BD" w:rsidP="00AF03BD">
      <w:pPr>
        <w:ind w:firstLine="708"/>
        <w:jc w:val="both"/>
      </w:pPr>
      <w:r w:rsidRPr="00AF03BD">
        <w:t xml:space="preserve">5) предприятия питания и досуга с числом мест более 50, общей площадью более </w:t>
      </w:r>
      <w:smartTag w:uri="urn:schemas-microsoft-com:office:smarttags" w:element="metricconverter">
        <w:smartTagPr>
          <w:attr w:name="ProductID" w:val="250 м2"/>
        </w:smartTagPr>
        <w:r w:rsidRPr="00AF03BD">
          <w:t>250 м</w:t>
        </w:r>
        <w:proofErr w:type="gramStart"/>
        <w:r w:rsidRPr="00AF03BD">
          <w:rPr>
            <w:vertAlign w:val="superscript"/>
          </w:rPr>
          <w:t>2</w:t>
        </w:r>
      </w:smartTag>
      <w:proofErr w:type="gramEnd"/>
      <w:r w:rsidRPr="00AF03BD">
        <w:t xml:space="preserve"> и с музыкальным сопровождением;</w:t>
      </w:r>
    </w:p>
    <w:p w:rsidR="00AF03BD" w:rsidRPr="00AF03BD" w:rsidRDefault="00AF03BD" w:rsidP="00AF03BD">
      <w:pPr>
        <w:ind w:firstLine="708"/>
        <w:jc w:val="both"/>
      </w:pPr>
      <w:r w:rsidRPr="00AF03BD">
        <w:t xml:space="preserve">6) прачечные и химчистки (кроме приёмных пунктов и прачечных самообслуживания производительностью до </w:t>
      </w:r>
      <w:smartTag w:uri="urn:schemas-microsoft-com:office:smarttags" w:element="metricconverter">
        <w:smartTagPr>
          <w:attr w:name="ProductID" w:val="75 кг"/>
        </w:smartTagPr>
        <w:r w:rsidRPr="00AF03BD">
          <w:t>75 кг</w:t>
        </w:r>
      </w:smartTag>
      <w:r w:rsidRPr="00AF03BD">
        <w:t xml:space="preserve"> в смену); автоматические телефонные станции общей площадью более </w:t>
      </w:r>
      <w:smartTag w:uri="urn:schemas-microsoft-com:office:smarttags" w:element="metricconverter">
        <w:smartTagPr>
          <w:attr w:name="ProductID" w:val="100 м2"/>
        </w:smartTagPr>
        <w:r w:rsidRPr="00AF03BD">
          <w:t>100 м</w:t>
        </w:r>
        <w:proofErr w:type="gramStart"/>
        <w:r w:rsidRPr="00AF03BD">
          <w:rPr>
            <w:vertAlign w:val="superscript"/>
          </w:rPr>
          <w:t>2</w:t>
        </w:r>
      </w:smartTag>
      <w:proofErr w:type="gramEnd"/>
      <w:r w:rsidRPr="00AF03BD">
        <w:t>; общественные уборные; похоронные бюро; встроенные и пристроенные трансформаторные подстанции;</w:t>
      </w:r>
    </w:p>
    <w:p w:rsidR="00AF03BD" w:rsidRPr="00AF03BD" w:rsidRDefault="00AF03BD" w:rsidP="00AF03BD">
      <w:pPr>
        <w:ind w:firstLine="708"/>
        <w:jc w:val="both"/>
      </w:pPr>
      <w:r w:rsidRPr="00AF03BD">
        <w:lastRenderedPageBreak/>
        <w:t>7) производственные помещения (кроме помещений категорий</w:t>
      </w:r>
      <w:proofErr w:type="gramStart"/>
      <w:r w:rsidRPr="00AF03BD">
        <w:t xml:space="preserve"> В</w:t>
      </w:r>
      <w:proofErr w:type="gramEnd"/>
      <w:r w:rsidRPr="00AF03BD">
        <w:t xml:space="preserve"> и Д для труда инвалидов и людей старшего возраста, в их числе: пунктов выдачи работы на дом, мастерских для сборочных и декоративных работ); зуботехнические лаборатории; диспансеры всех типов; дневные стационарные диспансеры и стационары частных клиник; </w:t>
      </w:r>
      <w:proofErr w:type="spellStart"/>
      <w:r w:rsidRPr="00AF03BD">
        <w:t>травмпункты</w:t>
      </w:r>
      <w:proofErr w:type="spellEnd"/>
      <w:r w:rsidRPr="00AF03BD">
        <w:t>, подстанции скорой и неотложной медицинской помощи; дерматовенерологические, психиатрические, инфекционные и фтизиатрические кабинеты врачебного приёма; отделения (кабинеты) магнитно-резонансной томографии;</w:t>
      </w:r>
    </w:p>
    <w:p w:rsidR="00AF03BD" w:rsidRPr="00AF03BD" w:rsidRDefault="00AF03BD" w:rsidP="00AF03BD">
      <w:pPr>
        <w:ind w:firstLine="708"/>
        <w:jc w:val="both"/>
      </w:pPr>
      <w:r w:rsidRPr="00AF03BD">
        <w:t>8) рентгеновские кабинеты, а также помещения с лечебной или диагностической аппаратурой и установками, являющимися источниками ионизирующего излучения, ветеринарные клиники и кабинеты.</w:t>
      </w:r>
    </w:p>
    <w:p w:rsidR="00AF03BD" w:rsidRPr="00AF03BD" w:rsidRDefault="00AF03BD" w:rsidP="00202089">
      <w:pPr>
        <w:ind w:firstLine="709"/>
        <w:jc w:val="both"/>
      </w:pPr>
      <w:r w:rsidRPr="00AF03BD">
        <w:t>2. В цокольном и подвальном этажах жилых зданий не допускается размещать помещения для хранения, переработки и использования в различных установках и устройствах легковоспламеняющихся и горючих жидкостей и газов, взрывчатых веществ, горючих материалов; помещения для пребывания детей; кинотеатры, конференц-залы и другие зальные помещения с числом мест более 50, а также лечебно-профилактические учреждения.</w:t>
      </w:r>
    </w:p>
    <w:p w:rsidR="00AF03BD" w:rsidRPr="00AF03BD" w:rsidRDefault="00AF03BD" w:rsidP="00202089">
      <w:pPr>
        <w:ind w:firstLine="709"/>
        <w:jc w:val="both"/>
      </w:pPr>
      <w:r w:rsidRPr="00AF03BD">
        <w:t xml:space="preserve">При размещении в этих этажах других помещений следует также учитывать ограничения, установленные в приложении 4* </w:t>
      </w:r>
      <w:hyperlink r:id="rId8" w:tooltip="Общественные здания и сооружения" w:history="1">
        <w:r w:rsidRPr="00AF03BD">
          <w:t>СНиП 2.08.02</w:t>
        </w:r>
      </w:hyperlink>
      <w:r w:rsidRPr="00AF03BD">
        <w:t>.</w:t>
      </w:r>
    </w:p>
    <w:p w:rsidR="00AF03BD" w:rsidRPr="00210B16" w:rsidRDefault="00AF03BD" w:rsidP="009B4E61">
      <w:pPr>
        <w:autoSpaceDE w:val="0"/>
        <w:autoSpaceDN w:val="0"/>
        <w:adjustRightInd w:val="0"/>
        <w:spacing w:before="120" w:after="120"/>
        <w:ind w:firstLine="709"/>
        <w:rPr>
          <w:b/>
          <w:bCs/>
          <w:noProof/>
        </w:rPr>
      </w:pPr>
      <w:r w:rsidRPr="00210B16">
        <w:rPr>
          <w:b/>
          <w:bCs/>
          <w:noProof/>
        </w:rPr>
        <w:t xml:space="preserve">Ж-1 </w:t>
      </w:r>
      <w:r w:rsidRPr="00210B16">
        <w:rPr>
          <w:b/>
          <w:bCs/>
        </w:rPr>
        <w:t>—</w:t>
      </w:r>
      <w:r w:rsidRPr="00210B16">
        <w:rPr>
          <w:b/>
          <w:bCs/>
          <w:noProof/>
        </w:rPr>
        <w:t xml:space="preserve"> </w:t>
      </w:r>
      <w:r w:rsidRPr="00210B16">
        <w:rPr>
          <w:b/>
          <w:bCs/>
        </w:rPr>
        <w:t>з</w:t>
      </w:r>
      <w:r w:rsidRPr="00210B16">
        <w:rPr>
          <w:b/>
          <w:bCs/>
          <w:noProof/>
        </w:rPr>
        <w:t xml:space="preserve">она </w:t>
      </w:r>
      <w:r w:rsidR="00F73000" w:rsidRPr="00F73000">
        <w:rPr>
          <w:b/>
          <w:noProof/>
        </w:rPr>
        <w:t xml:space="preserve">застройки </w:t>
      </w:r>
      <w:r w:rsidR="00F73000" w:rsidRPr="00F73000">
        <w:rPr>
          <w:b/>
        </w:rPr>
        <w:t>и</w:t>
      </w:r>
      <w:r w:rsidR="00F73000" w:rsidRPr="00F73000">
        <w:rPr>
          <w:b/>
          <w:noProof/>
        </w:rPr>
        <w:t xml:space="preserve">ндивидуальными жилыми </w:t>
      </w:r>
      <w:r w:rsidR="00F73000" w:rsidRPr="00F73000">
        <w:rPr>
          <w:b/>
        </w:rPr>
        <w:t>домами</w:t>
      </w:r>
    </w:p>
    <w:p w:rsidR="00AF03BD" w:rsidRPr="00AF03BD" w:rsidRDefault="00AF03BD" w:rsidP="00202089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Зона </w:t>
      </w:r>
      <w:r w:rsidR="00F73000">
        <w:rPr>
          <w:noProof/>
        </w:rPr>
        <w:t xml:space="preserve">застройки </w:t>
      </w:r>
      <w:r w:rsidR="00F73000" w:rsidRPr="00672426">
        <w:t>и</w:t>
      </w:r>
      <w:r w:rsidR="00F73000" w:rsidRPr="00672426">
        <w:rPr>
          <w:noProof/>
        </w:rPr>
        <w:t>ндивидуальн</w:t>
      </w:r>
      <w:r w:rsidR="00F73000">
        <w:rPr>
          <w:noProof/>
        </w:rPr>
        <w:t>ыми</w:t>
      </w:r>
      <w:r w:rsidR="00F73000" w:rsidRPr="00672426">
        <w:rPr>
          <w:noProof/>
        </w:rPr>
        <w:t xml:space="preserve"> жил</w:t>
      </w:r>
      <w:r w:rsidR="00F73000">
        <w:rPr>
          <w:noProof/>
        </w:rPr>
        <w:t>ыми</w:t>
      </w:r>
      <w:r w:rsidR="00F73000" w:rsidRPr="00672426">
        <w:rPr>
          <w:noProof/>
        </w:rPr>
        <w:t xml:space="preserve"> </w:t>
      </w:r>
      <w:r w:rsidR="00F73000">
        <w:t>домами:</w:t>
      </w:r>
      <w:r w:rsidR="00F73000" w:rsidRPr="00AF03BD">
        <w:t xml:space="preserve"> </w:t>
      </w:r>
      <w:r w:rsidRPr="00AF03BD">
        <w:t>Ж</w:t>
      </w:r>
      <w:r w:rsidRPr="00AF03BD">
        <w:rPr>
          <w:noProof/>
        </w:rPr>
        <w:t xml:space="preserve">-1 </w:t>
      </w:r>
      <w:r w:rsidR="00C36431">
        <w:rPr>
          <w:noProof/>
        </w:rPr>
        <w:t>предназначена для размещения</w:t>
      </w:r>
      <w:r w:rsidRPr="00AF03BD">
        <w:rPr>
          <w:noProof/>
        </w:rPr>
        <w:t xml:space="preserve"> отдельно стоящих жилых дом</w:t>
      </w:r>
      <w:r w:rsidR="00C36431">
        <w:rPr>
          <w:noProof/>
        </w:rPr>
        <w:t>ов</w:t>
      </w:r>
      <w:r w:rsidRPr="00AF03BD">
        <w:rPr>
          <w:noProof/>
        </w:rPr>
        <w:t xml:space="preserve"> с приусадебными земельными участками с минимально разрешенным </w:t>
      </w:r>
      <w:r w:rsidRPr="00AF03BD">
        <w:t>н</w:t>
      </w:r>
      <w:r w:rsidRPr="00AF03BD">
        <w:rPr>
          <w:noProof/>
        </w:rPr>
        <w:t xml:space="preserve">абором </w:t>
      </w:r>
      <w:r w:rsidRPr="00AF03BD">
        <w:t>у</w:t>
      </w:r>
      <w:r w:rsidRPr="00AF03BD">
        <w:rPr>
          <w:noProof/>
        </w:rPr>
        <w:t xml:space="preserve">слуг </w:t>
      </w:r>
      <w:r w:rsidRPr="00AF03BD">
        <w:t>м</w:t>
      </w:r>
      <w:r w:rsidRPr="00AF03BD">
        <w:rPr>
          <w:noProof/>
        </w:rPr>
        <w:t xml:space="preserve">естного </w:t>
      </w:r>
      <w:r w:rsidRPr="00AF03BD">
        <w:t>з</w:t>
      </w:r>
      <w:r w:rsidRPr="00AF03BD">
        <w:rPr>
          <w:noProof/>
        </w:rPr>
        <w:t>начения.</w:t>
      </w:r>
    </w:p>
    <w:p w:rsidR="00AF03BD" w:rsidRPr="00210B16" w:rsidRDefault="00AF03BD" w:rsidP="00202089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210B16">
        <w:rPr>
          <w:b/>
          <w:bCs/>
          <w:i/>
          <w:noProof/>
        </w:rPr>
        <w:t xml:space="preserve">Основные </w:t>
      </w:r>
      <w:r w:rsidRPr="00210B16">
        <w:rPr>
          <w:b/>
          <w:bCs/>
          <w:i/>
        </w:rPr>
        <w:t>в</w:t>
      </w:r>
      <w:r w:rsidRPr="00210B16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378"/>
      </w:tblGrid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378" w:type="dxa"/>
            <w:vAlign w:val="center"/>
          </w:tcPr>
          <w:p w:rsidR="00D269E5" w:rsidRPr="00E87B34" w:rsidRDefault="00D269E5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spacing w:before="40" w:after="40"/>
              <w:jc w:val="center"/>
            </w:pPr>
            <w:r w:rsidRPr="00E87B34">
              <w:t>Для индивидуального жилищного строительства</w:t>
            </w:r>
          </w:p>
          <w:p w:rsidR="00D269E5" w:rsidRPr="00E87B34" w:rsidRDefault="00D269E5" w:rsidP="00A2305A">
            <w:pPr>
              <w:spacing w:before="40" w:after="40"/>
              <w:jc w:val="center"/>
            </w:pPr>
            <w:r w:rsidRPr="00E87B34">
              <w:t>(2.1)</w:t>
            </w:r>
          </w:p>
        </w:tc>
        <w:tc>
          <w:tcPr>
            <w:tcW w:w="6378" w:type="dxa"/>
            <w:vAlign w:val="center"/>
          </w:tcPr>
          <w:p w:rsidR="00D269E5" w:rsidRPr="00E87B34" w:rsidRDefault="00D269E5" w:rsidP="00A2305A">
            <w:pPr>
              <w:spacing w:before="40" w:after="40"/>
              <w:ind w:firstLine="340"/>
            </w:pPr>
            <w:r w:rsidRPr="00E87B34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:rsidR="00D269E5" w:rsidRPr="00E87B34" w:rsidRDefault="00D269E5" w:rsidP="00A2305A">
            <w:pPr>
              <w:spacing w:before="40" w:after="40"/>
              <w:ind w:firstLine="340"/>
            </w:pPr>
            <w:r w:rsidRPr="00E87B34">
              <w:t xml:space="preserve">выращивание сельскохозяйственных культур; </w:t>
            </w:r>
          </w:p>
          <w:p w:rsidR="00D269E5" w:rsidRPr="00E87B34" w:rsidRDefault="00D269E5" w:rsidP="00A2305A">
            <w:pPr>
              <w:spacing w:before="40" w:after="40"/>
              <w:ind w:firstLine="340"/>
            </w:pPr>
            <w:r w:rsidRPr="00E87B34">
              <w:t>размещение индивидуальных гаражей и хозяйственных построек</w:t>
            </w:r>
          </w:p>
        </w:tc>
      </w:tr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</w:t>
            </w:r>
          </w:p>
          <w:p w:rsidR="00D269E5" w:rsidRPr="00E87B34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(2.3)</w:t>
            </w:r>
          </w:p>
        </w:tc>
        <w:tc>
          <w:tcPr>
            <w:tcW w:w="6378" w:type="dxa"/>
          </w:tcPr>
          <w:p w:rsidR="00D269E5" w:rsidRPr="00E87B34" w:rsidRDefault="00D269E5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(жилые дома блокированной застройки);</w:t>
            </w:r>
          </w:p>
          <w:p w:rsidR="00D269E5" w:rsidRPr="00E87B34" w:rsidRDefault="00D269E5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декоративных и плодовых деревьев, </w:t>
            </w:r>
            <w:r w:rsidRPr="00E87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овощных и ягодных культур;</w:t>
            </w:r>
          </w:p>
          <w:p w:rsidR="00D269E5" w:rsidRPr="00E87B34" w:rsidRDefault="00D269E5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индивидуальных гаражей и иных вспомогательных сооружений;</w:t>
            </w:r>
          </w:p>
          <w:p w:rsidR="00D269E5" w:rsidRPr="00E87B34" w:rsidRDefault="00D269E5" w:rsidP="00A2305A">
            <w:pPr>
              <w:spacing w:before="40" w:after="40"/>
              <w:ind w:firstLine="317"/>
            </w:pPr>
            <w:r w:rsidRPr="00E87B34">
              <w:t>обустройство спортивных и детских площадок, площадок для отдыха</w:t>
            </w:r>
          </w:p>
        </w:tc>
      </w:tr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spacing w:before="40" w:after="40"/>
              <w:jc w:val="center"/>
            </w:pPr>
            <w:r w:rsidRPr="00E87B34">
              <w:lastRenderedPageBreak/>
              <w:t>Малоэтажная многоквартирная жилая застройка</w:t>
            </w:r>
          </w:p>
          <w:p w:rsidR="00D269E5" w:rsidRPr="00E87B34" w:rsidRDefault="00D269E5" w:rsidP="00A2305A">
            <w:pPr>
              <w:spacing w:before="40" w:after="40"/>
              <w:jc w:val="center"/>
            </w:pPr>
            <w:r w:rsidRPr="00E87B34">
              <w:t>(2.1.1)</w:t>
            </w:r>
          </w:p>
        </w:tc>
        <w:tc>
          <w:tcPr>
            <w:tcW w:w="6378" w:type="dxa"/>
          </w:tcPr>
          <w:p w:rsidR="00D269E5" w:rsidRPr="00E87B34" w:rsidRDefault="00D269E5" w:rsidP="00A2305A">
            <w:pPr>
              <w:spacing w:before="40" w:after="40"/>
              <w:ind w:firstLine="317"/>
            </w:pPr>
            <w:r w:rsidRPr="00E87B34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87B34">
              <w:t>мансардный</w:t>
            </w:r>
            <w:proofErr w:type="gramEnd"/>
            <w:r w:rsidRPr="00E87B34">
              <w:t xml:space="preserve">); </w:t>
            </w:r>
          </w:p>
          <w:p w:rsidR="00D269E5" w:rsidRPr="00E87B34" w:rsidRDefault="00D269E5" w:rsidP="00A2305A">
            <w:pPr>
              <w:spacing w:before="40" w:after="40"/>
              <w:ind w:firstLine="317"/>
            </w:pPr>
            <w:r w:rsidRPr="00E87B34">
              <w:t xml:space="preserve">обустройство спортивных и детских площадок, площадок для отдыха; </w:t>
            </w:r>
          </w:p>
          <w:p w:rsidR="00D269E5" w:rsidRPr="00E87B34" w:rsidRDefault="00D269E5" w:rsidP="00A2305A">
            <w:pPr>
              <w:spacing w:before="40" w:after="40"/>
              <w:ind w:firstLine="317"/>
            </w:pPr>
            <w:r w:rsidRPr="00E87B34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Бытовое обслуживание</w:t>
            </w:r>
          </w:p>
          <w:p w:rsidR="00D269E5" w:rsidRPr="00E87B34" w:rsidRDefault="00D269E5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378" w:type="dxa"/>
          </w:tcPr>
          <w:p w:rsidR="00D269E5" w:rsidRPr="00E87B34" w:rsidRDefault="00D269E5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  <w:p w:rsidR="00D269E5" w:rsidRPr="00E87B34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(3.5.1)</w:t>
            </w:r>
          </w:p>
        </w:tc>
        <w:tc>
          <w:tcPr>
            <w:tcW w:w="6378" w:type="dxa"/>
          </w:tcPr>
          <w:p w:rsidR="00D269E5" w:rsidRPr="00E87B34" w:rsidRDefault="00D269E5" w:rsidP="00A2305A">
            <w:pPr>
              <w:pStyle w:val="ConsPlusNormal"/>
              <w:spacing w:before="40" w:after="40"/>
              <w:ind w:firstLine="317"/>
              <w:jc w:val="both"/>
              <w:rPr>
                <w:sz w:val="24"/>
                <w:szCs w:val="24"/>
              </w:rPr>
            </w:pPr>
            <w:proofErr w:type="gramStart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</w:tr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:rsidR="00D269E5" w:rsidRPr="00E87B34" w:rsidRDefault="00D269E5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378" w:type="dxa"/>
          </w:tcPr>
          <w:p w:rsidR="00D269E5" w:rsidRPr="00E87B34" w:rsidRDefault="00D269E5" w:rsidP="00A2305A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:rsidR="00D269E5" w:rsidRPr="00E87B34" w:rsidRDefault="00D269E5" w:rsidP="00A2305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378" w:type="dxa"/>
          </w:tcPr>
          <w:p w:rsidR="00D269E5" w:rsidRPr="00E87B34" w:rsidRDefault="00D269E5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D269E5" w:rsidRPr="00E87B34" w:rsidTr="00202089">
        <w:tc>
          <w:tcPr>
            <w:tcW w:w="2694" w:type="dxa"/>
          </w:tcPr>
          <w:p w:rsidR="00D269E5" w:rsidRPr="00E87B34" w:rsidRDefault="00D269E5" w:rsidP="00A2305A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:rsidR="00D269E5" w:rsidRPr="00E87B34" w:rsidRDefault="00D269E5" w:rsidP="00A2305A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378" w:type="dxa"/>
          </w:tcPr>
          <w:p w:rsidR="00D269E5" w:rsidRPr="00E87B34" w:rsidRDefault="00D269E5" w:rsidP="00A2305A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194229" w:rsidRPr="00E87B34" w:rsidTr="00202089">
        <w:tc>
          <w:tcPr>
            <w:tcW w:w="2694" w:type="dxa"/>
          </w:tcPr>
          <w:p w:rsidR="00194229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:rsidR="00194229" w:rsidRPr="00250F36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378" w:type="dxa"/>
          </w:tcPr>
          <w:p w:rsidR="00194229" w:rsidRPr="00250F36" w:rsidRDefault="00194229" w:rsidP="00194229">
            <w:pPr>
              <w:tabs>
                <w:tab w:val="left" w:pos="1128"/>
              </w:tabs>
              <w:ind w:firstLine="317"/>
              <w:rPr>
                <w:sz w:val="20"/>
                <w:szCs w:val="20"/>
              </w:rPr>
            </w:pPr>
            <w:r w:rsidRPr="00903D59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AF03BD" w:rsidRPr="00210B16" w:rsidRDefault="00AF03BD" w:rsidP="00986E75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210B16">
        <w:rPr>
          <w:b/>
          <w:bCs/>
          <w:i/>
          <w:noProof/>
        </w:rPr>
        <w:t xml:space="preserve">Вспомогательные </w:t>
      </w:r>
      <w:r w:rsidRPr="00210B16">
        <w:rPr>
          <w:b/>
          <w:bCs/>
          <w:i/>
        </w:rPr>
        <w:t>в</w:t>
      </w:r>
      <w:r w:rsidRPr="00210B16">
        <w:rPr>
          <w:b/>
          <w:bCs/>
          <w:i/>
          <w:noProof/>
        </w:rPr>
        <w:t xml:space="preserve">иды </w:t>
      </w:r>
      <w:r w:rsidR="006B0708" w:rsidRPr="00210B16">
        <w:rPr>
          <w:b/>
          <w:bCs/>
          <w:i/>
        </w:rPr>
        <w:t>р</w:t>
      </w:r>
      <w:r w:rsidR="006B0708" w:rsidRPr="00210B16">
        <w:rPr>
          <w:b/>
          <w:bCs/>
          <w:i/>
          <w:noProof/>
        </w:rPr>
        <w:t xml:space="preserve">азрешенного </w:t>
      </w:r>
      <w:r w:rsidR="006B0708" w:rsidRPr="00210B16">
        <w:rPr>
          <w:b/>
          <w:bCs/>
          <w:i/>
        </w:rPr>
        <w:t>и</w:t>
      </w:r>
      <w:r w:rsidR="006B0708" w:rsidRPr="00210B16">
        <w:rPr>
          <w:b/>
          <w:bCs/>
          <w:i/>
          <w:noProof/>
        </w:rPr>
        <w:t xml:space="preserve">спользования </w:t>
      </w:r>
      <w:r w:rsidR="006B0708" w:rsidRPr="00210B16">
        <w:rPr>
          <w:b/>
          <w:i/>
        </w:rPr>
        <w:t>земельных участков и объектов капитального строительства</w:t>
      </w:r>
      <w:r w:rsidRPr="00210B16">
        <w:rPr>
          <w:b/>
          <w:bCs/>
          <w:i/>
          <w:noProof/>
        </w:rPr>
        <w:t>:</w:t>
      </w:r>
    </w:p>
    <w:p w:rsidR="00AF03BD" w:rsidRPr="00D91E31" w:rsidRDefault="003B7936" w:rsidP="003B7936">
      <w:pPr>
        <w:autoSpaceDE w:val="0"/>
        <w:autoSpaceDN w:val="0"/>
        <w:adjustRightInd w:val="0"/>
        <w:jc w:val="both"/>
        <w:rPr>
          <w:noProof/>
        </w:rPr>
      </w:pPr>
      <w:r w:rsidRPr="00D91E31">
        <w:lastRenderedPageBreak/>
        <w:t>Не регламентируется</w:t>
      </w:r>
    </w:p>
    <w:p w:rsidR="00AF03BD" w:rsidRPr="00210B16" w:rsidRDefault="00AF03BD" w:rsidP="003B7936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210B16">
        <w:rPr>
          <w:b/>
          <w:bCs/>
          <w:i/>
          <w:noProof/>
        </w:rPr>
        <w:t xml:space="preserve">Условно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азрешенные </w:t>
      </w:r>
      <w:r w:rsidRPr="00210B16">
        <w:rPr>
          <w:b/>
          <w:bCs/>
          <w:i/>
        </w:rPr>
        <w:t>в</w:t>
      </w:r>
      <w:r w:rsidRPr="00210B16">
        <w:rPr>
          <w:b/>
          <w:bCs/>
          <w:i/>
          <w:noProof/>
        </w:rPr>
        <w:t xml:space="preserve">иды </w:t>
      </w:r>
      <w:r w:rsidR="006B0708" w:rsidRPr="00210B16">
        <w:rPr>
          <w:b/>
          <w:bCs/>
          <w:i/>
        </w:rPr>
        <w:t>р</w:t>
      </w:r>
      <w:r w:rsidR="006B0708" w:rsidRPr="00210B16">
        <w:rPr>
          <w:b/>
          <w:bCs/>
          <w:i/>
          <w:noProof/>
        </w:rPr>
        <w:t xml:space="preserve">азрешенного </w:t>
      </w:r>
      <w:r w:rsidR="006B0708" w:rsidRPr="00210B16">
        <w:rPr>
          <w:b/>
          <w:bCs/>
          <w:i/>
        </w:rPr>
        <w:t>и</w:t>
      </w:r>
      <w:r w:rsidR="006B0708" w:rsidRPr="00210B16">
        <w:rPr>
          <w:b/>
          <w:bCs/>
          <w:i/>
          <w:noProof/>
        </w:rPr>
        <w:t xml:space="preserve">спользования </w:t>
      </w:r>
      <w:r w:rsidR="006B0708" w:rsidRPr="00210B16">
        <w:rPr>
          <w:b/>
          <w:i/>
        </w:rPr>
        <w:t>земельных участков и объектов капитального строительства</w:t>
      </w:r>
      <w:r w:rsidRPr="00210B16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C34003" w:rsidRPr="00E87B34" w:rsidTr="00C34003">
        <w:tc>
          <w:tcPr>
            <w:tcW w:w="2694" w:type="dxa"/>
          </w:tcPr>
          <w:p w:rsidR="00C34003" w:rsidRPr="00E87B34" w:rsidRDefault="00C34003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bookmarkStart w:id="9" w:name="_Toc248227176"/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C34003" w:rsidRPr="00E87B34" w:rsidRDefault="00C34003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F667CB" w:rsidRPr="00E87B34" w:rsidTr="00A2305A">
        <w:tc>
          <w:tcPr>
            <w:tcW w:w="2694" w:type="dxa"/>
          </w:tcPr>
          <w:p w:rsidR="00F667CB" w:rsidRPr="00E87B34" w:rsidRDefault="00F667CB" w:rsidP="00A2305A">
            <w:pPr>
              <w:spacing w:before="40" w:after="40"/>
              <w:jc w:val="center"/>
            </w:pPr>
            <w:r w:rsidRPr="00E87B34">
              <w:t>Хранение автотранспорта</w:t>
            </w:r>
          </w:p>
          <w:p w:rsidR="00F667CB" w:rsidRPr="00E87B34" w:rsidRDefault="00F667CB" w:rsidP="00A2305A">
            <w:pPr>
              <w:spacing w:before="40" w:after="40"/>
              <w:jc w:val="center"/>
            </w:pPr>
            <w:r w:rsidRPr="00E87B34">
              <w:t>(2.7.1)</w:t>
            </w:r>
          </w:p>
        </w:tc>
        <w:tc>
          <w:tcPr>
            <w:tcW w:w="6484" w:type="dxa"/>
          </w:tcPr>
          <w:p w:rsidR="00F667CB" w:rsidRPr="00E87B34" w:rsidRDefault="00F667CB" w:rsidP="00A2305A">
            <w:pPr>
              <w:spacing w:before="40" w:after="40"/>
              <w:ind w:firstLine="340"/>
            </w:pPr>
            <w:r w:rsidRPr="00E87B34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E87B34">
                <w:t>кодом 4.9</w:t>
              </w:r>
            </w:hyperlink>
            <w:r w:rsidRPr="00E87B34">
              <w:t xml:space="preserve"> Классификатора</w:t>
            </w:r>
          </w:p>
        </w:tc>
      </w:tr>
      <w:tr w:rsidR="00F667CB" w:rsidRPr="00E87B34" w:rsidTr="00C34003">
        <w:tc>
          <w:tcPr>
            <w:tcW w:w="2694" w:type="dxa"/>
          </w:tcPr>
          <w:p w:rsidR="00F667CB" w:rsidRPr="00E87B34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:rsidR="00F667CB" w:rsidRPr="00E87B34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:rsidR="00F667CB" w:rsidRPr="00E87B34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proofErr w:type="gramStart"/>
            <w:r w:rsidRPr="00E87B3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  <w:tr w:rsidR="00F667CB" w:rsidRPr="00E87B34" w:rsidTr="00C34003">
        <w:tc>
          <w:tcPr>
            <w:tcW w:w="2694" w:type="dxa"/>
          </w:tcPr>
          <w:p w:rsidR="00F667CB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34003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  <w:p w:rsidR="00F667CB" w:rsidRPr="00C34003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(3.1.2)</w:t>
            </w:r>
          </w:p>
        </w:tc>
        <w:tc>
          <w:tcPr>
            <w:tcW w:w="6484" w:type="dxa"/>
          </w:tcPr>
          <w:p w:rsidR="00F667CB" w:rsidRPr="00E87B34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F667CB" w:rsidRPr="00E87B34" w:rsidTr="00C34003">
        <w:tc>
          <w:tcPr>
            <w:tcW w:w="2694" w:type="dxa"/>
          </w:tcPr>
          <w:p w:rsidR="00F667CB" w:rsidRPr="00E87B34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Государственное управление</w:t>
            </w:r>
          </w:p>
          <w:p w:rsidR="00F667CB" w:rsidRPr="00E87B34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(3.8.1)</w:t>
            </w:r>
          </w:p>
        </w:tc>
        <w:tc>
          <w:tcPr>
            <w:tcW w:w="6484" w:type="dxa"/>
          </w:tcPr>
          <w:p w:rsidR="00F667CB" w:rsidRPr="00E87B34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F667CB" w:rsidRPr="00E87B34" w:rsidTr="00C34003">
        <w:tc>
          <w:tcPr>
            <w:tcW w:w="2694" w:type="dxa"/>
          </w:tcPr>
          <w:p w:rsidR="00F667CB" w:rsidRPr="00E87B34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Деловое управление</w:t>
            </w:r>
          </w:p>
          <w:p w:rsidR="00F667CB" w:rsidRPr="00E87B34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(4.1)</w:t>
            </w:r>
          </w:p>
        </w:tc>
        <w:tc>
          <w:tcPr>
            <w:tcW w:w="6484" w:type="dxa"/>
          </w:tcPr>
          <w:p w:rsidR="00F667CB" w:rsidRPr="00E87B34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F667CB" w:rsidRPr="00E87B34" w:rsidTr="00C34003">
        <w:tc>
          <w:tcPr>
            <w:tcW w:w="2694" w:type="dxa"/>
          </w:tcPr>
          <w:p w:rsidR="00F667CB" w:rsidRPr="00E87B34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Общественное питание</w:t>
            </w:r>
          </w:p>
          <w:p w:rsidR="00F667CB" w:rsidRPr="00E87B34" w:rsidRDefault="00F667CB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:rsidR="00F667CB" w:rsidRPr="00E87B34" w:rsidRDefault="00F667CB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F667CB" w:rsidRPr="00E87B34" w:rsidTr="00C34003">
        <w:tc>
          <w:tcPr>
            <w:tcW w:w="2694" w:type="dxa"/>
          </w:tcPr>
          <w:p w:rsidR="00F667CB" w:rsidRPr="00E87B34" w:rsidRDefault="00F667CB" w:rsidP="00A2305A">
            <w:pPr>
              <w:spacing w:before="40" w:after="40"/>
              <w:jc w:val="center"/>
            </w:pPr>
            <w:r w:rsidRPr="00E87B34">
              <w:t xml:space="preserve">Заправка транспортных средств </w:t>
            </w:r>
          </w:p>
          <w:p w:rsidR="00F667CB" w:rsidRPr="00E87B34" w:rsidRDefault="00F667CB" w:rsidP="00A2305A">
            <w:pPr>
              <w:spacing w:before="40" w:after="40"/>
              <w:jc w:val="center"/>
              <w:rPr>
                <w:b/>
              </w:rPr>
            </w:pPr>
            <w:r w:rsidRPr="00E87B34">
              <w:t>(4.9.1.1)</w:t>
            </w:r>
          </w:p>
        </w:tc>
        <w:tc>
          <w:tcPr>
            <w:tcW w:w="6484" w:type="dxa"/>
          </w:tcPr>
          <w:p w:rsidR="00F667CB" w:rsidRPr="00E87B34" w:rsidRDefault="00F667CB" w:rsidP="00A2305A">
            <w:pPr>
              <w:spacing w:before="40" w:after="40"/>
              <w:ind w:firstLine="340"/>
              <w:rPr>
                <w:b/>
                <w:bCs/>
              </w:rPr>
            </w:pPr>
            <w:r w:rsidRPr="00E87B34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D91E31" w:rsidRPr="00E87B34" w:rsidTr="00C34003">
        <w:tc>
          <w:tcPr>
            <w:tcW w:w="2694" w:type="dxa"/>
          </w:tcPr>
          <w:p w:rsidR="00D91E31" w:rsidRDefault="009B4E61" w:rsidP="00A2305A">
            <w:pPr>
              <w:spacing w:before="40" w:after="40"/>
              <w:jc w:val="center"/>
            </w:pPr>
            <w:r>
              <w:lastRenderedPageBreak/>
              <w:t>Размещение автомобильных дорог</w:t>
            </w:r>
          </w:p>
          <w:p w:rsidR="009B4E61" w:rsidRPr="00E87B34" w:rsidRDefault="009B4E61" w:rsidP="00A2305A">
            <w:pPr>
              <w:spacing w:before="40" w:after="40"/>
              <w:jc w:val="center"/>
            </w:pPr>
            <w:r>
              <w:t>(7.2.1)</w:t>
            </w:r>
          </w:p>
        </w:tc>
        <w:tc>
          <w:tcPr>
            <w:tcW w:w="6484" w:type="dxa"/>
          </w:tcPr>
          <w:p w:rsidR="009B4E61" w:rsidRPr="009B4E61" w:rsidRDefault="009B4E61" w:rsidP="009B4E6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61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 w:rsidRPr="009B4E61">
              <w:rPr>
                <w:rFonts w:ascii="Times New Roman" w:hAnsi="Times New Roman" w:cs="Times New Roman"/>
                <w:sz w:val="24"/>
                <w:szCs w:val="24"/>
              </w:rPr>
              <w:t>дств в гр</w:t>
            </w:r>
            <w:proofErr w:type="gramEnd"/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82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567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</w:t>
            </w:r>
            <w:r w:rsidRPr="009B4E61">
              <w:rPr>
                <w:rFonts w:ascii="Times New Roman" w:hAnsi="Times New Roman" w:cs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D91E31" w:rsidRPr="00E87B34" w:rsidRDefault="009B4E61" w:rsidP="009B4E61">
            <w:pPr>
              <w:spacing w:before="40" w:after="40"/>
              <w:ind w:firstLine="340"/>
            </w:pPr>
            <w:r w:rsidRPr="009B4E61"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</w:tbl>
    <w:p w:rsidR="009B4E61" w:rsidRPr="009B4E61" w:rsidRDefault="009B4E61" w:rsidP="009B4E61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t>Примечание:</w:t>
      </w:r>
    </w:p>
    <w:p w:rsidR="009B4E61" w:rsidRPr="009B4E61" w:rsidRDefault="009B4E61" w:rsidP="009B4E61">
      <w:pPr>
        <w:pStyle w:val="ConsPlusNormal"/>
        <w:spacing w:before="60" w:after="6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E61">
        <w:rPr>
          <w:rFonts w:ascii="Times New Roman" w:hAnsi="Times New Roman" w:cs="Times New Roman"/>
          <w:bCs/>
          <w:sz w:val="24"/>
          <w:szCs w:val="24"/>
        </w:rPr>
        <w:t>Вид разрешенного использования «</w:t>
      </w:r>
      <w:r w:rsidRPr="009B4E61">
        <w:rPr>
          <w:rFonts w:ascii="Times New Roman" w:hAnsi="Times New Roman" w:cs="Times New Roman"/>
          <w:sz w:val="24"/>
          <w:szCs w:val="24"/>
        </w:rPr>
        <w:t>Размещение автомобильных дорог (7.2.1)» применяется исключительно в части размещения придорожных стоянок (парковок) транспортных сре</w:t>
      </w:r>
      <w:proofErr w:type="gramStart"/>
      <w:r w:rsidRPr="009B4E61">
        <w:rPr>
          <w:rFonts w:ascii="Times New Roman" w:hAnsi="Times New Roman" w:cs="Times New Roman"/>
          <w:sz w:val="24"/>
          <w:szCs w:val="24"/>
        </w:rPr>
        <w:t>дств в гр</w:t>
      </w:r>
      <w:proofErr w:type="gramEnd"/>
      <w:r w:rsidRPr="009B4E61">
        <w:rPr>
          <w:rFonts w:ascii="Times New Roman" w:hAnsi="Times New Roman" w:cs="Times New Roman"/>
          <w:sz w:val="24"/>
          <w:szCs w:val="24"/>
        </w:rPr>
        <w:t xml:space="preserve">аницах городских улиц и дорог, за исключением предусмотренных видами разрешенного использования с </w:t>
      </w:r>
      <w:hyperlink w:anchor="P186" w:history="1">
        <w:r w:rsidRPr="009B4E61">
          <w:rPr>
            <w:rFonts w:ascii="Times New Roman" w:hAnsi="Times New Roman" w:cs="Times New Roman"/>
            <w:sz w:val="24"/>
            <w:szCs w:val="24"/>
          </w:rPr>
          <w:t>кодами 2.7.1</w:t>
        </w:r>
      </w:hyperlink>
      <w:r w:rsidRPr="009B4E6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2" w:history="1">
        <w:r w:rsidRPr="009B4E61">
          <w:rPr>
            <w:rFonts w:ascii="Times New Roman" w:hAnsi="Times New Roman" w:cs="Times New Roman"/>
            <w:sz w:val="24"/>
            <w:szCs w:val="24"/>
          </w:rPr>
          <w:t>4.9</w:t>
        </w:r>
      </w:hyperlink>
      <w:r w:rsidRPr="009B4E6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67" w:history="1">
        <w:r w:rsidRPr="009B4E61">
          <w:rPr>
            <w:rFonts w:ascii="Times New Roman" w:hAnsi="Times New Roman" w:cs="Times New Roman"/>
            <w:sz w:val="24"/>
            <w:szCs w:val="24"/>
          </w:rPr>
          <w:t>7.2.3</w:t>
        </w:r>
      </w:hyperlink>
      <w:r w:rsidRPr="009B4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Классификатора</w:t>
      </w:r>
      <w:r w:rsidRPr="009B4E61">
        <w:rPr>
          <w:rFonts w:ascii="Times New Roman" w:hAnsi="Times New Roman" w:cs="Times New Roman"/>
          <w:sz w:val="24"/>
          <w:szCs w:val="24"/>
        </w:rPr>
        <w:t>, а также некапитальных сооружений, предназначенных для охраны транспортных средств.</w:t>
      </w:r>
    </w:p>
    <w:p w:rsidR="00A86BD3" w:rsidRPr="006F3047" w:rsidRDefault="00D01DDD" w:rsidP="00D01DDD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A86BD3" w:rsidRPr="006F3047">
        <w:rPr>
          <w:rFonts w:ascii="Times New Roman" w:hAnsi="Times New Roman"/>
          <w:b/>
          <w:szCs w:val="24"/>
          <w:u w:val="single"/>
        </w:rPr>
        <w:t>:</w:t>
      </w:r>
    </w:p>
    <w:p w:rsidR="00CD4C06" w:rsidRDefault="00D01DDD" w:rsidP="00C008E8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F15DD2" w:rsidRPr="00022C92" w:rsidRDefault="00CD4C06" w:rsidP="00D837F6">
      <w:pPr>
        <w:tabs>
          <w:tab w:val="left" w:pos="284"/>
          <w:tab w:val="left" w:pos="567"/>
        </w:tabs>
        <w:spacing w:after="60"/>
        <w:jc w:val="both"/>
        <w:rPr>
          <w:bCs/>
          <w:vertAlign w:val="superscript"/>
        </w:rPr>
      </w:pPr>
      <w:r w:rsidRPr="00CD4C06">
        <w:t xml:space="preserve">- </w:t>
      </w:r>
      <w:r w:rsidRPr="00022C92">
        <w:t>для вид</w:t>
      </w:r>
      <w:r w:rsidR="00300E80">
        <w:t>а</w:t>
      </w:r>
      <w:r w:rsidRPr="00022C92">
        <w:t xml:space="preserve"> </w:t>
      </w:r>
      <w:r w:rsidRPr="00671B4F">
        <w:rPr>
          <w:b/>
        </w:rPr>
        <w:t>2.1</w:t>
      </w:r>
      <w:r w:rsidR="00022C92" w:rsidRPr="00022C92">
        <w:t xml:space="preserve"> </w:t>
      </w:r>
      <w:r w:rsidR="00022C92" w:rsidRPr="00022C92">
        <w:rPr>
          <w:bCs/>
        </w:rPr>
        <w:t>минимальный размер –</w:t>
      </w:r>
      <w:r w:rsidR="00022C92" w:rsidRPr="00022C92">
        <w:t xml:space="preserve"> 4</w:t>
      </w:r>
      <w:r w:rsidR="00022C92" w:rsidRPr="00022C92">
        <w:rPr>
          <w:bCs/>
        </w:rPr>
        <w:t>00 м</w:t>
      </w:r>
      <w:proofErr w:type="gramStart"/>
      <w:r w:rsidR="00022C92" w:rsidRPr="00022C92">
        <w:rPr>
          <w:bCs/>
          <w:vertAlign w:val="superscript"/>
        </w:rPr>
        <w:t>2</w:t>
      </w:r>
      <w:proofErr w:type="gramEnd"/>
      <w:r w:rsidR="00022C92" w:rsidRPr="00022C92">
        <w:rPr>
          <w:bCs/>
        </w:rPr>
        <w:t>, максимальный размер – 1500 м</w:t>
      </w:r>
      <w:r w:rsidR="00022C92" w:rsidRPr="00022C92">
        <w:rPr>
          <w:bCs/>
          <w:vertAlign w:val="superscript"/>
        </w:rPr>
        <w:t xml:space="preserve">2 </w:t>
      </w:r>
    </w:p>
    <w:p w:rsidR="00022C92" w:rsidRPr="00022C92" w:rsidRDefault="00022C92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 w:rsidR="00766BC0">
        <w:rPr>
          <w:rFonts w:ascii="Times New Roman" w:hAnsi="Times New Roman" w:cs="Times New Roman"/>
          <w:sz w:val="24"/>
          <w:szCs w:val="24"/>
        </w:rPr>
        <w:t xml:space="preserve">а </w:t>
      </w:r>
      <w:r w:rsidR="00766BC0" w:rsidRPr="00671B4F">
        <w:rPr>
          <w:rFonts w:ascii="Times New Roman" w:hAnsi="Times New Roman" w:cs="Times New Roman"/>
          <w:b/>
          <w:sz w:val="24"/>
          <w:szCs w:val="24"/>
        </w:rPr>
        <w:t>2.3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="0003154B">
        <w:rPr>
          <w:rFonts w:ascii="Times New Roman" w:hAnsi="Times New Roman" w:cs="Times New Roman"/>
          <w:sz w:val="24"/>
          <w:szCs w:val="24"/>
        </w:rPr>
        <w:t>1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1500 </w:t>
      </w:r>
      <w:r w:rsidR="00B32013" w:rsidRPr="00022C92">
        <w:rPr>
          <w:rFonts w:ascii="Times New Roman" w:hAnsi="Times New Roman" w:cs="Times New Roman"/>
          <w:bCs/>
          <w:sz w:val="24"/>
          <w:szCs w:val="24"/>
        </w:rPr>
        <w:t>м</w:t>
      </w:r>
      <w:r w:rsidR="00B32013"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766BC0" w:rsidRPr="00022C92" w:rsidRDefault="00766BC0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671B4F">
        <w:rPr>
          <w:rFonts w:ascii="Times New Roman" w:hAnsi="Times New Roman" w:cs="Times New Roman"/>
          <w:b/>
          <w:sz w:val="24"/>
          <w:szCs w:val="24"/>
        </w:rPr>
        <w:t>2.</w:t>
      </w:r>
      <w:r w:rsidR="0003154B" w:rsidRPr="00671B4F">
        <w:rPr>
          <w:rFonts w:ascii="Times New Roman" w:hAnsi="Times New Roman" w:cs="Times New Roman"/>
          <w:b/>
          <w:sz w:val="24"/>
          <w:szCs w:val="24"/>
        </w:rPr>
        <w:t>1.1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="0003154B" w:rsidRPr="0003154B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 w:rsidR="0003154B">
        <w:rPr>
          <w:rFonts w:ascii="Times New Roman" w:hAnsi="Times New Roman" w:cs="Times New Roman"/>
          <w:bCs/>
          <w:sz w:val="24"/>
          <w:szCs w:val="24"/>
        </w:rPr>
        <w:t>7</w:t>
      </w:r>
      <w:r w:rsidRPr="00022C92">
        <w:rPr>
          <w:rFonts w:ascii="Times New Roman" w:hAnsi="Times New Roman" w:cs="Times New Roman"/>
          <w:bCs/>
          <w:sz w:val="24"/>
          <w:szCs w:val="24"/>
        </w:rPr>
        <w:t>50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81699B" w:rsidRPr="00022C92" w:rsidRDefault="0081699B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3.8.1, 4.1,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4.6, 4.9.1.1,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5.1.2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D837F6" w:rsidRDefault="00D837F6" w:rsidP="00D837F6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5BEE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5.1 </w:t>
      </w:r>
    </w:p>
    <w:p w:rsidR="00D837F6" w:rsidRDefault="00D837F6" w:rsidP="00D837F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</w:t>
      </w:r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д</w:t>
      </w:r>
      <w:r>
        <w:rPr>
          <w:rFonts w:ascii="Times New Roman" w:hAnsi="Times New Roman" w:cs="Times New Roman"/>
          <w:bCs/>
          <w:sz w:val="24"/>
          <w:szCs w:val="24"/>
        </w:rPr>
        <w:t xml:space="preserve">ля </w:t>
      </w:r>
      <w:r w:rsidRPr="00ED37F3">
        <w:rPr>
          <w:rFonts w:ascii="Times New Roman" w:hAnsi="Times New Roman" w:cs="Times New Roman"/>
          <w:bCs/>
          <w:sz w:val="24"/>
          <w:szCs w:val="24"/>
        </w:rPr>
        <w:t>школьных общеобразовательных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37F6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>при вместимости до 400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D837F6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400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B475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37F6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500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D837F6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600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D837F6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>свыше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D837F6" w:rsidRDefault="00D837F6" w:rsidP="00D837F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</w:t>
      </w:r>
      <w:r w:rsidRPr="00705BEE">
        <w:rPr>
          <w:b/>
          <w:bCs/>
          <w:szCs w:val="24"/>
        </w:rPr>
        <w:t xml:space="preserve"> </w:t>
      </w:r>
      <w:r w:rsidRPr="004D01CD">
        <w:rPr>
          <w:rFonts w:ascii="Times New Roman" w:hAnsi="Times New Roman" w:cs="Times New Roman"/>
          <w:bCs/>
          <w:sz w:val="24"/>
          <w:szCs w:val="24"/>
        </w:rPr>
        <w:t>для д</w:t>
      </w:r>
      <w:r w:rsidRPr="00ED37F3">
        <w:rPr>
          <w:rFonts w:ascii="Times New Roman" w:hAnsi="Times New Roman" w:cs="Times New Roman"/>
          <w:bCs/>
          <w:sz w:val="24"/>
          <w:szCs w:val="24"/>
        </w:rPr>
        <w:t>ошкольных общеобразовательных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37F6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на 1 </w:t>
      </w:r>
      <w:r>
        <w:rPr>
          <w:rFonts w:ascii="Times New Roman" w:hAnsi="Times New Roman" w:cs="Times New Roman"/>
          <w:bCs/>
          <w:sz w:val="24"/>
          <w:szCs w:val="24"/>
        </w:rPr>
        <w:t>ребенка;</w:t>
      </w:r>
    </w:p>
    <w:p w:rsidR="00D837F6" w:rsidRDefault="00D837F6" w:rsidP="00D837F6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>свыше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на 1 </w:t>
      </w:r>
      <w:r>
        <w:rPr>
          <w:rFonts w:ascii="Times New Roman" w:hAnsi="Times New Roman" w:cs="Times New Roman"/>
          <w:bCs/>
          <w:sz w:val="24"/>
          <w:szCs w:val="24"/>
        </w:rPr>
        <w:t>ребенка;</w:t>
      </w:r>
      <w:r w:rsidRPr="00B475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37F6" w:rsidRPr="004D01CD" w:rsidRDefault="00D837F6" w:rsidP="00D837F6">
      <w:pPr>
        <w:pStyle w:val="ConsPlusNormal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1CD">
        <w:rPr>
          <w:rFonts w:ascii="Times New Roman" w:hAnsi="Times New Roman" w:cs="Times New Roman"/>
          <w:bCs/>
          <w:sz w:val="24"/>
          <w:szCs w:val="24"/>
        </w:rPr>
        <w:t>для встроенного здания дошкольного общеобразовательного учреждения при вместимости более 100 мест –</w:t>
      </w:r>
      <w:r w:rsidRPr="004D0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4D01C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на 1 ребенка;</w:t>
      </w:r>
    </w:p>
    <w:p w:rsidR="00D837F6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99B" w:rsidRPr="00022C92" w:rsidRDefault="0081699B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5BEE">
        <w:rPr>
          <w:rFonts w:ascii="Times New Roman" w:hAnsi="Times New Roman" w:cs="Times New Roman"/>
          <w:b/>
          <w:sz w:val="24"/>
          <w:szCs w:val="24"/>
        </w:rPr>
        <w:t>3.1.2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81699B" w:rsidRPr="00E81B0E" w:rsidRDefault="0081699B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2.7.1</w:t>
      </w:r>
      <w:r w:rsidRPr="00E81B0E">
        <w:rPr>
          <w:rFonts w:ascii="Times New Roman" w:hAnsi="Times New Roman" w:cs="Times New Roman"/>
          <w:sz w:val="24"/>
          <w:szCs w:val="24"/>
        </w:rPr>
        <w:t xml:space="preserve"> на одно машино-место </w:t>
      </w:r>
      <w:r w:rsidRPr="00E81B0E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E81B0E">
        <w:rPr>
          <w:rFonts w:ascii="Times New Roman" w:hAnsi="Times New Roman" w:cs="Times New Roman"/>
          <w:sz w:val="24"/>
          <w:szCs w:val="24"/>
        </w:rPr>
        <w:t xml:space="preserve"> 24</w:t>
      </w:r>
      <w:r w:rsidRPr="00E81B0E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E81B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E81B0E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E81B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81699B" w:rsidRDefault="0081699B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 w:rsidR="00C314A1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3.1.1, 5.1.3</w:t>
      </w:r>
      <w:r>
        <w:rPr>
          <w:rFonts w:ascii="Times New Roman" w:hAnsi="Times New Roman" w:cs="Times New Roman"/>
          <w:b/>
          <w:sz w:val="24"/>
          <w:szCs w:val="24"/>
        </w:rPr>
        <w:t>, 7.2.1</w:t>
      </w:r>
      <w:r w:rsidR="00194229">
        <w:rPr>
          <w:rFonts w:ascii="Times New Roman" w:hAnsi="Times New Roman" w:cs="Times New Roman"/>
          <w:b/>
          <w:sz w:val="24"/>
          <w:szCs w:val="24"/>
        </w:rPr>
        <w:t>, 12.0.2</w:t>
      </w:r>
      <w:r w:rsidR="008C53D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C53D9" w:rsidRPr="008C53D9">
        <w:rPr>
          <w:rFonts w:ascii="Times New Roman" w:hAnsi="Times New Roman" w:cs="Times New Roman"/>
          <w:b/>
          <w:sz w:val="24"/>
          <w:szCs w:val="24"/>
        </w:rPr>
        <w:t>для линейных объектов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CD4C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C8B" w:rsidRPr="00CD4C06" w:rsidRDefault="00622C8B" w:rsidP="00C008E8">
      <w:pPr>
        <w:pStyle w:val="ConsPlusNormal"/>
        <w:spacing w:before="1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2) минимальные отступы от границ земельных участков для зданий, строений, </w:t>
      </w:r>
      <w:r w:rsidRPr="00CD4C06">
        <w:rPr>
          <w:rFonts w:ascii="Times New Roman" w:hAnsi="Times New Roman" w:cs="Times New Roman"/>
          <w:sz w:val="24"/>
          <w:szCs w:val="24"/>
        </w:rPr>
        <w:lastRenderedPageBreak/>
        <w:t>сооружений:</w:t>
      </w:r>
    </w:p>
    <w:p w:rsidR="00EB2CDE" w:rsidRPr="00277B9A" w:rsidRDefault="00EB2CDE" w:rsidP="00EB2CD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7B9A">
        <w:rPr>
          <w:rFonts w:ascii="Times New Roman" w:hAnsi="Times New Roman" w:cs="Times New Roman"/>
          <w:sz w:val="24"/>
          <w:szCs w:val="24"/>
        </w:rPr>
        <w:t xml:space="preserve">для </w:t>
      </w:r>
      <w:r w:rsidRPr="00277B9A">
        <w:rPr>
          <w:rFonts w:ascii="Times New Roman" w:hAnsi="Times New Roman" w:cs="Times New Roman"/>
          <w:b/>
          <w:sz w:val="24"/>
          <w:szCs w:val="24"/>
        </w:rPr>
        <w:t>всех видов</w:t>
      </w:r>
      <w:r>
        <w:rPr>
          <w:rFonts w:ascii="Times New Roman" w:hAnsi="Times New Roman" w:cs="Times New Roman"/>
          <w:sz w:val="24"/>
          <w:szCs w:val="24"/>
        </w:rPr>
        <w:t xml:space="preserve"> за исключением </w:t>
      </w:r>
      <w:r w:rsidRPr="00277B9A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77B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2.7.1, 5</w:t>
      </w:r>
      <w:r w:rsidRPr="00277B9A">
        <w:rPr>
          <w:rFonts w:ascii="Times New Roman" w:hAnsi="Times New Roman" w:cs="Times New Roman"/>
          <w:sz w:val="24"/>
          <w:szCs w:val="24"/>
        </w:rPr>
        <w:t>.1.3, 7.2.1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B2CDE" w:rsidRPr="00CD4C06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:rsidR="00EB2CDE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:rsidR="00EB2CDE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2C92">
        <w:rPr>
          <w:rFonts w:ascii="Times New Roman" w:hAnsi="Times New Roman" w:cs="Times New Roman"/>
          <w:sz w:val="24"/>
          <w:szCs w:val="24"/>
        </w:rPr>
        <w:t xml:space="preserve">минимальный отступ от границ земельных участков до образовательных объектов </w:t>
      </w:r>
      <w:r w:rsidRPr="00022C92">
        <w:rPr>
          <w:rFonts w:ascii="Times New Roman" w:hAnsi="Times New Roman" w:cs="Times New Roman"/>
          <w:bCs/>
          <w:sz w:val="24"/>
          <w:szCs w:val="24"/>
        </w:rPr>
        <w:t>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не менее 4 метров;</w:t>
      </w:r>
    </w:p>
    <w:p w:rsidR="00EB2CDE" w:rsidRDefault="00EB2CDE" w:rsidP="00EB2CDE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Pr="006F3047">
        <w:rPr>
          <w:b w:val="0"/>
          <w:color w:val="auto"/>
          <w:lang w:val="ru-RU"/>
        </w:rPr>
        <w:t>минимальный отступ от границы земельного участка</w:t>
      </w:r>
      <w:r>
        <w:rPr>
          <w:b w:val="0"/>
          <w:color w:val="auto"/>
          <w:lang w:val="ru-RU"/>
        </w:rPr>
        <w:t xml:space="preserve"> </w:t>
      </w:r>
      <w:r w:rsidRPr="00C008E8">
        <w:rPr>
          <w:b w:val="0"/>
          <w:bCs/>
          <w:szCs w:val="24"/>
          <w:lang w:val="ru-RU"/>
        </w:rPr>
        <w:t xml:space="preserve">со стороны </w:t>
      </w:r>
      <w:r w:rsidRPr="00C008E8">
        <w:rPr>
          <w:b w:val="0"/>
          <w:bCs/>
          <w:color w:val="auto"/>
          <w:szCs w:val="24"/>
          <w:lang w:val="ru-RU"/>
        </w:rPr>
        <w:t>улиц</w:t>
      </w:r>
      <w:r>
        <w:rPr>
          <w:b w:val="0"/>
          <w:bCs/>
          <w:color w:val="auto"/>
          <w:szCs w:val="24"/>
          <w:lang w:val="ru-RU"/>
        </w:rPr>
        <w:t>ы</w:t>
      </w:r>
      <w:r w:rsidRPr="00C008E8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до</w:t>
      </w:r>
      <w:r w:rsidRPr="00C008E8">
        <w:rPr>
          <w:b w:val="0"/>
          <w:bCs/>
          <w:color w:val="auto"/>
          <w:szCs w:val="24"/>
          <w:lang w:val="ru-RU"/>
        </w:rPr>
        <w:t xml:space="preserve"> общеобразовательного учреждения –</w:t>
      </w:r>
      <w:r w:rsidRPr="00C008E8">
        <w:rPr>
          <w:b w:val="0"/>
          <w:color w:val="auto"/>
          <w:szCs w:val="24"/>
          <w:lang w:val="ru-RU"/>
        </w:rPr>
        <w:t xml:space="preserve"> </w:t>
      </w:r>
      <w:r w:rsidRPr="00C008E8">
        <w:rPr>
          <w:b w:val="0"/>
          <w:bCs/>
          <w:color w:val="auto"/>
          <w:szCs w:val="24"/>
          <w:lang w:val="ru-RU"/>
        </w:rPr>
        <w:t>не менее 25 м;</w:t>
      </w:r>
    </w:p>
    <w:p w:rsidR="007D587D" w:rsidRPr="00C008E8" w:rsidRDefault="00EB2CDE" w:rsidP="00EB2CDE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color w:val="auto"/>
          <w:lang w:val="ru-RU"/>
        </w:rPr>
        <w:t xml:space="preserve">- для видов </w:t>
      </w:r>
      <w:r w:rsidRPr="00825930">
        <w:rPr>
          <w:color w:val="auto"/>
          <w:lang w:val="ru-RU"/>
        </w:rPr>
        <w:t>2.7.1,</w:t>
      </w:r>
      <w:r>
        <w:rPr>
          <w:b w:val="0"/>
          <w:color w:val="auto"/>
          <w:lang w:val="ru-RU"/>
        </w:rPr>
        <w:t xml:space="preserve"> </w:t>
      </w:r>
      <w:r w:rsidRPr="00277B9A">
        <w:rPr>
          <w:color w:val="auto"/>
          <w:lang w:val="ru-RU"/>
        </w:rPr>
        <w:t>5.1.3, 7.2.1,</w:t>
      </w:r>
      <w:r w:rsidR="00194229">
        <w:rPr>
          <w:color w:val="auto"/>
          <w:lang w:val="ru-RU"/>
        </w:rPr>
        <w:t xml:space="preserve"> 12.0.2,</w:t>
      </w:r>
      <w:r w:rsidRPr="00277B9A">
        <w:rPr>
          <w:color w:val="auto"/>
          <w:lang w:val="ru-RU"/>
        </w:rPr>
        <w:t xml:space="preserve"> для линейных объектов</w:t>
      </w:r>
      <w:r>
        <w:rPr>
          <w:b w:val="0"/>
          <w:color w:val="auto"/>
          <w:lang w:val="ru-RU"/>
        </w:rPr>
        <w:t xml:space="preserve"> – не подлежит установлению</w:t>
      </w:r>
    </w:p>
    <w:p w:rsidR="00622C8B" w:rsidRDefault="00622C8B" w:rsidP="00C008E8">
      <w:pPr>
        <w:pStyle w:val="ConsPlusNormal"/>
        <w:spacing w:before="1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 w:rsidR="00055538" w:rsidRPr="00CD4C06">
        <w:rPr>
          <w:rFonts w:ascii="Times New Roman" w:hAnsi="Times New Roman" w:cs="Times New Roman"/>
          <w:sz w:val="24"/>
          <w:szCs w:val="24"/>
        </w:rPr>
        <w:t>:</w:t>
      </w:r>
    </w:p>
    <w:p w:rsidR="00B32013" w:rsidRDefault="00B32013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87D">
        <w:rPr>
          <w:rFonts w:ascii="Times New Roman" w:hAnsi="Times New Roman" w:cs="Times New Roman"/>
          <w:sz w:val="24"/>
          <w:szCs w:val="24"/>
        </w:rPr>
        <w:t xml:space="preserve">- </w:t>
      </w:r>
      <w:r w:rsidR="00E91D6C" w:rsidRPr="00277B9A">
        <w:rPr>
          <w:rFonts w:ascii="Times New Roman" w:hAnsi="Times New Roman" w:cs="Times New Roman"/>
          <w:sz w:val="24"/>
          <w:szCs w:val="24"/>
        </w:rPr>
        <w:t xml:space="preserve">для </w:t>
      </w:r>
      <w:r w:rsidR="00E91D6C" w:rsidRPr="00277B9A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="00E91D6C">
        <w:rPr>
          <w:rFonts w:ascii="Times New Roman" w:hAnsi="Times New Roman" w:cs="Times New Roman"/>
          <w:sz w:val="24"/>
          <w:szCs w:val="24"/>
        </w:rPr>
        <w:t xml:space="preserve"> за исключением </w:t>
      </w:r>
      <w:r w:rsidR="00E91D6C" w:rsidRPr="00277B9A">
        <w:rPr>
          <w:rFonts w:ascii="Times New Roman" w:hAnsi="Times New Roman" w:cs="Times New Roman"/>
          <w:sz w:val="24"/>
          <w:szCs w:val="24"/>
        </w:rPr>
        <w:t>вид</w:t>
      </w:r>
      <w:r w:rsidR="00E91D6C">
        <w:rPr>
          <w:rFonts w:ascii="Times New Roman" w:hAnsi="Times New Roman" w:cs="Times New Roman"/>
          <w:sz w:val="24"/>
          <w:szCs w:val="24"/>
        </w:rPr>
        <w:t>ов</w:t>
      </w:r>
      <w:r w:rsidR="00E91D6C" w:rsidRPr="00277B9A">
        <w:rPr>
          <w:rFonts w:ascii="Times New Roman" w:hAnsi="Times New Roman" w:cs="Times New Roman"/>
          <w:sz w:val="24"/>
          <w:szCs w:val="24"/>
        </w:rPr>
        <w:t xml:space="preserve"> 5.1.3, 7.2.1</w:t>
      </w:r>
      <w:r w:rsidR="00E91D6C">
        <w:rPr>
          <w:rFonts w:ascii="Times New Roman" w:hAnsi="Times New Roman" w:cs="Times New Roman"/>
          <w:sz w:val="24"/>
          <w:szCs w:val="24"/>
        </w:rPr>
        <w:t xml:space="preserve"> – до </w:t>
      </w:r>
      <w:r w:rsidRPr="007D587D">
        <w:rPr>
          <w:rFonts w:ascii="Times New Roman" w:hAnsi="Times New Roman" w:cs="Times New Roman"/>
          <w:bCs/>
          <w:sz w:val="24"/>
          <w:szCs w:val="24"/>
        </w:rPr>
        <w:t>3 этажей включительно (высота не более 9 метров до конька здания);</w:t>
      </w:r>
    </w:p>
    <w:p w:rsidR="007D587D" w:rsidRPr="007D587D" w:rsidRDefault="007D587D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587D">
        <w:rPr>
          <w:rFonts w:ascii="Times New Roman" w:hAnsi="Times New Roman" w:cs="Times New Roman"/>
          <w:sz w:val="24"/>
          <w:szCs w:val="24"/>
        </w:rPr>
        <w:t>- для вид</w:t>
      </w:r>
      <w:r w:rsidR="00D837F6">
        <w:rPr>
          <w:rFonts w:ascii="Times New Roman" w:hAnsi="Times New Roman" w:cs="Times New Roman"/>
          <w:sz w:val="24"/>
          <w:szCs w:val="24"/>
        </w:rPr>
        <w:t>ов</w:t>
      </w:r>
      <w:r w:rsidRPr="007D587D">
        <w:rPr>
          <w:rFonts w:ascii="Times New Roman" w:hAnsi="Times New Roman" w:cs="Times New Roman"/>
          <w:sz w:val="24"/>
          <w:szCs w:val="24"/>
        </w:rPr>
        <w:t xml:space="preserve"> </w:t>
      </w:r>
      <w:r w:rsidRPr="00E91D6C">
        <w:rPr>
          <w:rFonts w:ascii="Times New Roman" w:hAnsi="Times New Roman" w:cs="Times New Roman"/>
          <w:b/>
          <w:sz w:val="24"/>
          <w:szCs w:val="24"/>
        </w:rPr>
        <w:t>5.1.3,</w:t>
      </w:r>
      <w:r w:rsidR="008C53D9" w:rsidRPr="00E91D6C">
        <w:rPr>
          <w:rFonts w:ascii="Times New Roman" w:hAnsi="Times New Roman" w:cs="Times New Roman"/>
          <w:b/>
          <w:sz w:val="24"/>
          <w:szCs w:val="24"/>
        </w:rPr>
        <w:t xml:space="preserve"> 7.2.1</w:t>
      </w:r>
      <w:r w:rsidR="00194229">
        <w:rPr>
          <w:rFonts w:ascii="Times New Roman" w:hAnsi="Times New Roman" w:cs="Times New Roman"/>
          <w:b/>
          <w:sz w:val="24"/>
          <w:szCs w:val="24"/>
        </w:rPr>
        <w:t>, 12.0.2</w:t>
      </w:r>
      <w:r w:rsidR="008C53D9" w:rsidRPr="00E91D6C">
        <w:rPr>
          <w:rFonts w:ascii="Times New Roman" w:hAnsi="Times New Roman" w:cs="Times New Roman"/>
          <w:b/>
          <w:sz w:val="24"/>
          <w:szCs w:val="24"/>
        </w:rPr>
        <w:t>,</w:t>
      </w:r>
      <w:r w:rsidRPr="00E91D6C">
        <w:rPr>
          <w:rFonts w:ascii="Times New Roman" w:hAnsi="Times New Roman" w:cs="Times New Roman"/>
          <w:b/>
          <w:sz w:val="24"/>
          <w:szCs w:val="24"/>
        </w:rPr>
        <w:t xml:space="preserve"> для линейных объектов</w:t>
      </w:r>
      <w:r>
        <w:rPr>
          <w:b/>
        </w:rPr>
        <w:t xml:space="preserve"> </w:t>
      </w:r>
      <w:r w:rsidRPr="007D587D">
        <w:rPr>
          <w:rFonts w:ascii="Times New Roman" w:hAnsi="Times New Roman" w:cs="Times New Roman"/>
          <w:sz w:val="24"/>
          <w:szCs w:val="24"/>
        </w:rPr>
        <w:t>– не подлежит установлению.</w:t>
      </w:r>
    </w:p>
    <w:p w:rsidR="00B32013" w:rsidRDefault="00622C8B" w:rsidP="00C008E8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bookmarkStart w:id="10" w:name="P1548"/>
      <w:bookmarkEnd w:id="10"/>
      <w:r w:rsidRPr="00622C8B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055538">
        <w:rPr>
          <w:b w:val="0"/>
          <w:szCs w:val="24"/>
          <w:lang w:val="ru-RU"/>
        </w:rPr>
        <w:t xml:space="preserve">: </w:t>
      </w:r>
    </w:p>
    <w:p w:rsidR="00622C8B" w:rsidRDefault="00B32013" w:rsidP="00D837F6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="00C008E8" w:rsidRPr="00E91D6C">
        <w:rPr>
          <w:bCs/>
          <w:color w:val="auto"/>
          <w:szCs w:val="24"/>
          <w:lang w:val="ru-RU"/>
        </w:rPr>
        <w:t>2.1, 2.3, 2.1.1</w:t>
      </w:r>
      <w:r w:rsidR="007D587D" w:rsidRPr="00E91D6C">
        <w:rPr>
          <w:bCs/>
          <w:color w:val="auto"/>
          <w:szCs w:val="24"/>
          <w:lang w:val="ru-RU"/>
        </w:rPr>
        <w:t>, 5.1.2,</w:t>
      </w:r>
      <w:r w:rsidR="00194229">
        <w:rPr>
          <w:bCs/>
          <w:color w:val="auto"/>
          <w:szCs w:val="24"/>
          <w:lang w:val="ru-RU"/>
        </w:rPr>
        <w:t xml:space="preserve"> </w:t>
      </w:r>
      <w:r w:rsidR="007D587D" w:rsidRPr="00E91D6C">
        <w:rPr>
          <w:bCs/>
          <w:color w:val="auto"/>
          <w:szCs w:val="24"/>
          <w:lang w:val="ru-RU"/>
        </w:rPr>
        <w:t>13.1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="00055538"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="00055538" w:rsidRPr="006F3047">
        <w:rPr>
          <w:b w:val="0"/>
          <w:bCs/>
          <w:color w:val="auto"/>
          <w:szCs w:val="24"/>
          <w:lang w:val="ru-RU"/>
        </w:rPr>
        <w:t xml:space="preserve"> 60 %</w:t>
      </w:r>
      <w:r>
        <w:rPr>
          <w:b w:val="0"/>
          <w:bCs/>
          <w:color w:val="auto"/>
          <w:szCs w:val="24"/>
          <w:lang w:val="ru-RU"/>
        </w:rPr>
        <w:t>;</w:t>
      </w:r>
    </w:p>
    <w:p w:rsidR="007D587D" w:rsidRDefault="007D587D" w:rsidP="00D837F6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E91D6C">
        <w:rPr>
          <w:bCs/>
          <w:color w:val="auto"/>
          <w:szCs w:val="24"/>
          <w:lang w:val="ru-RU"/>
        </w:rPr>
        <w:t>3.1.1, 3.1.2, 3.3, 3.8, 4.1, 4.4,</w:t>
      </w:r>
      <w:r w:rsidR="008C53D9" w:rsidRPr="00E91D6C">
        <w:rPr>
          <w:bCs/>
          <w:color w:val="auto"/>
          <w:szCs w:val="24"/>
          <w:lang w:val="ru-RU"/>
        </w:rPr>
        <w:t xml:space="preserve"> 4.6, 4.9.1.1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7</w:t>
      </w:r>
      <w:r w:rsidRPr="006F3047">
        <w:rPr>
          <w:b w:val="0"/>
          <w:bCs/>
          <w:color w:val="auto"/>
          <w:szCs w:val="24"/>
          <w:lang w:val="ru-RU"/>
        </w:rPr>
        <w:t>0 %</w:t>
      </w:r>
      <w:r>
        <w:rPr>
          <w:b w:val="0"/>
          <w:bCs/>
          <w:color w:val="auto"/>
          <w:szCs w:val="24"/>
          <w:lang w:val="ru-RU"/>
        </w:rPr>
        <w:t>;</w:t>
      </w:r>
    </w:p>
    <w:p w:rsidR="007D587D" w:rsidRDefault="00B32013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color w:val="auto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>
        <w:rPr>
          <w:b w:val="0"/>
          <w:color w:val="auto"/>
          <w:lang w:val="ru-RU"/>
        </w:rPr>
        <w:t xml:space="preserve">для вида </w:t>
      </w:r>
      <w:r w:rsidRPr="00E91D6C">
        <w:rPr>
          <w:color w:val="auto"/>
          <w:lang w:val="ru-RU"/>
        </w:rPr>
        <w:t>3.5.1</w:t>
      </w:r>
      <w:r w:rsidRPr="006F3047">
        <w:rPr>
          <w:b w:val="0"/>
          <w:color w:val="auto"/>
          <w:lang w:val="ru-RU"/>
        </w:rPr>
        <w:t xml:space="preserve"> </w:t>
      </w:r>
      <w:r w:rsidRPr="006F3047">
        <w:rPr>
          <w:b w:val="0"/>
          <w:bCs/>
          <w:color w:val="auto"/>
          <w:szCs w:val="24"/>
          <w:lang w:val="ru-RU"/>
        </w:rPr>
        <w:t>–</w:t>
      </w:r>
      <w:r w:rsidRPr="006F3047">
        <w:rPr>
          <w:b w:val="0"/>
          <w:color w:val="auto"/>
          <w:lang w:val="ru-RU"/>
        </w:rPr>
        <w:t xml:space="preserve"> не более 50%</w:t>
      </w:r>
    </w:p>
    <w:p w:rsidR="00B32013" w:rsidRPr="006F3047" w:rsidRDefault="007D587D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color w:val="auto"/>
          <w:lang w:val="ru-RU"/>
        </w:rPr>
        <w:t>- для вид</w:t>
      </w:r>
      <w:r w:rsidR="00D837F6">
        <w:rPr>
          <w:b w:val="0"/>
          <w:color w:val="auto"/>
          <w:lang w:val="ru-RU"/>
        </w:rPr>
        <w:t>ов</w:t>
      </w:r>
      <w:r>
        <w:rPr>
          <w:b w:val="0"/>
          <w:color w:val="auto"/>
          <w:lang w:val="ru-RU"/>
        </w:rPr>
        <w:t xml:space="preserve"> </w:t>
      </w:r>
      <w:r w:rsidR="008C53D9" w:rsidRPr="00E91D6C">
        <w:rPr>
          <w:color w:val="auto"/>
          <w:lang w:val="ru-RU"/>
        </w:rPr>
        <w:t xml:space="preserve">2.7.1, </w:t>
      </w:r>
      <w:r w:rsidRPr="00E91D6C">
        <w:rPr>
          <w:color w:val="auto"/>
          <w:lang w:val="ru-RU"/>
        </w:rPr>
        <w:t>5.1.3,</w:t>
      </w:r>
      <w:r w:rsidR="008C53D9" w:rsidRPr="00E91D6C">
        <w:rPr>
          <w:color w:val="auto"/>
          <w:lang w:val="ru-RU"/>
        </w:rPr>
        <w:t xml:space="preserve"> 7.2.1</w:t>
      </w:r>
      <w:r w:rsidR="00194229">
        <w:rPr>
          <w:color w:val="auto"/>
          <w:lang w:val="ru-RU"/>
        </w:rPr>
        <w:t>, 12.0.2</w:t>
      </w:r>
      <w:r w:rsidR="008C53D9" w:rsidRPr="00E91D6C">
        <w:rPr>
          <w:color w:val="auto"/>
          <w:lang w:val="ru-RU"/>
        </w:rPr>
        <w:t>,</w:t>
      </w:r>
      <w:r w:rsidRPr="00E91D6C">
        <w:rPr>
          <w:color w:val="auto"/>
          <w:lang w:val="ru-RU"/>
        </w:rPr>
        <w:t xml:space="preserve"> для линейных объектов</w:t>
      </w:r>
      <w:r>
        <w:rPr>
          <w:b w:val="0"/>
          <w:color w:val="auto"/>
          <w:lang w:val="ru-RU"/>
        </w:rPr>
        <w:t xml:space="preserve"> – не подлежит установлению</w:t>
      </w:r>
      <w:r w:rsidR="00B32013" w:rsidRPr="006F3047">
        <w:rPr>
          <w:b w:val="0"/>
          <w:color w:val="auto"/>
          <w:lang w:val="ru-RU"/>
        </w:rPr>
        <w:t>.</w:t>
      </w:r>
    </w:p>
    <w:p w:rsidR="00B32013" w:rsidRDefault="00055538" w:rsidP="00C008E8">
      <w:pPr>
        <w:pStyle w:val="22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5) </w:t>
      </w:r>
      <w:r w:rsidRPr="00055538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</w:t>
      </w:r>
      <w:r>
        <w:rPr>
          <w:b w:val="0"/>
          <w:lang w:val="ru-RU"/>
        </w:rPr>
        <w:t>:</w:t>
      </w:r>
    </w:p>
    <w:p w:rsidR="00F83775" w:rsidRDefault="00B32013" w:rsidP="00D837F6">
      <w:pPr>
        <w:pStyle w:val="22"/>
        <w:tabs>
          <w:tab w:val="left" w:pos="-142"/>
          <w:tab w:val="left" w:pos="657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 w:rsidR="00F83775">
        <w:rPr>
          <w:b w:val="0"/>
          <w:bCs/>
          <w:color w:val="auto"/>
          <w:szCs w:val="24"/>
          <w:lang w:val="ru-RU"/>
        </w:rPr>
        <w:t xml:space="preserve">для всех видов, кроме вида 3.5.1 </w:t>
      </w:r>
      <w:r w:rsidRPr="006F3047">
        <w:rPr>
          <w:b w:val="0"/>
          <w:bCs/>
          <w:color w:val="auto"/>
          <w:szCs w:val="24"/>
          <w:lang w:val="ru-RU"/>
        </w:rPr>
        <w:t>должен быть не менее 20%;</w:t>
      </w:r>
    </w:p>
    <w:p w:rsidR="003F5C41" w:rsidRDefault="00F83775" w:rsidP="00D837F6">
      <w:pPr>
        <w:pStyle w:val="22"/>
        <w:tabs>
          <w:tab w:val="left" w:pos="-142"/>
          <w:tab w:val="left" w:pos="657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>
        <w:rPr>
          <w:b w:val="0"/>
          <w:bCs/>
          <w:color w:val="auto"/>
          <w:szCs w:val="24"/>
          <w:lang w:val="ru-RU"/>
        </w:rPr>
        <w:t xml:space="preserve">для вида 3.5.1 </w:t>
      </w:r>
      <w:r w:rsidRPr="006F3047">
        <w:rPr>
          <w:b w:val="0"/>
          <w:bCs/>
          <w:color w:val="auto"/>
          <w:szCs w:val="24"/>
          <w:lang w:val="ru-RU"/>
        </w:rPr>
        <w:t xml:space="preserve">должен быть не менее </w:t>
      </w:r>
      <w:r>
        <w:rPr>
          <w:b w:val="0"/>
          <w:bCs/>
          <w:color w:val="auto"/>
          <w:szCs w:val="24"/>
          <w:lang w:val="ru-RU"/>
        </w:rPr>
        <w:t>3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b w:val="0"/>
          <w:bCs/>
          <w:color w:val="auto"/>
          <w:szCs w:val="24"/>
          <w:lang w:val="ru-RU"/>
        </w:rPr>
        <w:t xml:space="preserve">. </w:t>
      </w:r>
      <w:r w:rsidRPr="006F3047">
        <w:rPr>
          <w:b w:val="0"/>
          <w:bCs/>
          <w:color w:val="auto"/>
          <w:szCs w:val="24"/>
          <w:lang w:val="ru-RU"/>
        </w:rPr>
        <w:t>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:rsidR="003F5C41" w:rsidRPr="006F3047" w:rsidRDefault="003F5C41" w:rsidP="00D837F6">
      <w:pPr>
        <w:pStyle w:val="22"/>
        <w:tabs>
          <w:tab w:val="left" w:pos="180"/>
          <w:tab w:val="left" w:pos="502"/>
        </w:tabs>
        <w:suppressAutoHyphens/>
        <w:spacing w:after="60"/>
        <w:ind w:firstLine="0"/>
        <w:rPr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площадь территории, предназначенной для хранения транспортных </w:t>
      </w:r>
      <w:r>
        <w:rPr>
          <w:b w:val="0"/>
          <w:bCs/>
          <w:color w:val="auto"/>
          <w:szCs w:val="24"/>
          <w:lang w:val="ru-RU"/>
        </w:rPr>
        <w:t xml:space="preserve">средств общественных зданий </w:t>
      </w:r>
      <w:r w:rsidRPr="006F3047">
        <w:rPr>
          <w:b w:val="0"/>
          <w:bCs/>
          <w:color w:val="auto"/>
          <w:szCs w:val="24"/>
          <w:lang w:val="ru-RU"/>
        </w:rPr>
        <w:t>– не менее 10% площади земельного участка</w:t>
      </w:r>
      <w:r>
        <w:rPr>
          <w:color w:val="auto"/>
          <w:szCs w:val="24"/>
          <w:lang w:val="ru-RU"/>
        </w:rPr>
        <w:t>.</w:t>
      </w:r>
    </w:p>
    <w:p w:rsidR="00B32013" w:rsidRPr="009B4E61" w:rsidRDefault="00B32013" w:rsidP="00B32013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t>Примечани</w:t>
      </w:r>
      <w:r>
        <w:rPr>
          <w:b/>
          <w:bCs/>
        </w:rPr>
        <w:t>я</w:t>
      </w:r>
      <w:r w:rsidRPr="009B4E61">
        <w:rPr>
          <w:b/>
          <w:bCs/>
        </w:rPr>
        <w:t>:</w:t>
      </w:r>
    </w:p>
    <w:p w:rsidR="00C008E8" w:rsidRPr="006F3047" w:rsidRDefault="00C008E8" w:rsidP="00D837F6">
      <w:pPr>
        <w:pStyle w:val="ConsPlusNormal"/>
        <w:widowControl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F3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F3047">
        <w:rPr>
          <w:rFonts w:ascii="Times New Roman" w:hAnsi="Times New Roman" w:cs="Times New Roman"/>
          <w:sz w:val="24"/>
          <w:szCs w:val="24"/>
        </w:rPr>
        <w:t>асстояния измеряются до наружных граней стен строений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08E8" w:rsidRPr="006F3047" w:rsidRDefault="00C008E8" w:rsidP="00D837F6">
      <w:pPr>
        <w:pStyle w:val="ConsPlusNormal"/>
        <w:widowControl/>
        <w:suppressAutoHyphens/>
        <w:autoSpaceDN/>
        <w:adjustRightInd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6F3047">
        <w:rPr>
          <w:rFonts w:ascii="Times New Roman" w:hAnsi="Times New Roman" w:cs="Times New Roman"/>
          <w:sz w:val="24"/>
          <w:szCs w:val="24"/>
        </w:rPr>
        <w:t>опускается блокировка жилых домов и хозяйственных построек на смежных приусадебных участках по взаимному согласию собственников домовладений</w:t>
      </w:r>
      <w:r w:rsidRPr="006F3047">
        <w:t xml:space="preserve"> </w:t>
      </w:r>
      <w:r w:rsidRPr="006F3047">
        <w:rPr>
          <w:rFonts w:ascii="Times New Roman" w:hAnsi="Times New Roman" w:cs="Times New Roman"/>
          <w:sz w:val="24"/>
          <w:szCs w:val="24"/>
        </w:rPr>
        <w:t>и в случаях, обусловленных историко-культурными, охранными требованиями. Также допускается блокировка хозяйственных построек к основному строению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08E8" w:rsidRPr="006F3047" w:rsidRDefault="00C008E8" w:rsidP="00D837F6">
      <w:pPr>
        <w:pStyle w:val="nienie"/>
        <w:tabs>
          <w:tab w:val="left" w:pos="0"/>
          <w:tab w:val="left" w:pos="719"/>
        </w:tabs>
        <w:suppressAutoHyphens/>
        <w:spacing w:after="60"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Pr="006F304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</w:t>
      </w:r>
      <w:r w:rsidRPr="006F3047">
        <w:rPr>
          <w:rFonts w:ascii="Times New Roman" w:hAnsi="Times New Roman"/>
          <w:szCs w:val="24"/>
        </w:rPr>
        <w:t>спомогательные строения, за исключением гаражей, размещать со стороны улиц</w:t>
      </w:r>
      <w:r>
        <w:rPr>
          <w:rFonts w:ascii="Times New Roman" w:hAnsi="Times New Roman"/>
          <w:szCs w:val="24"/>
        </w:rPr>
        <w:t xml:space="preserve"> </w:t>
      </w:r>
      <w:r w:rsidRPr="006F3047">
        <w:rPr>
          <w:rFonts w:ascii="Times New Roman" w:hAnsi="Times New Roman"/>
          <w:szCs w:val="24"/>
        </w:rPr>
        <w:t>не допускается</w:t>
      </w:r>
      <w:r>
        <w:rPr>
          <w:rFonts w:ascii="Times New Roman" w:hAnsi="Times New Roman"/>
          <w:szCs w:val="24"/>
        </w:rPr>
        <w:t>;</w:t>
      </w:r>
    </w:p>
    <w:p w:rsidR="00A86BD3" w:rsidRPr="006F3047" w:rsidRDefault="00CD4C06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A86BD3" w:rsidRPr="006F3047">
        <w:rPr>
          <w:b w:val="0"/>
          <w:bCs/>
          <w:color w:val="auto"/>
          <w:szCs w:val="24"/>
          <w:lang w:val="ru-RU"/>
        </w:rPr>
        <w:t>ограждение земельных участков со стороны улиц должно быть единообразным, то есть одинаковым по высоте, материалу и виду, с обеих сторон улицы на протяжении не менее одного квартала и иметь высоту не более 2</w:t>
      </w:r>
      <w:r w:rsidR="00F667CB">
        <w:rPr>
          <w:b w:val="0"/>
          <w:bCs/>
          <w:color w:val="auto"/>
          <w:szCs w:val="24"/>
          <w:lang w:val="ru-RU"/>
        </w:rPr>
        <w:t>,</w:t>
      </w:r>
      <w:r w:rsidR="00A86BD3" w:rsidRPr="006F3047">
        <w:rPr>
          <w:b w:val="0"/>
          <w:bCs/>
          <w:color w:val="auto"/>
          <w:szCs w:val="24"/>
          <w:lang w:val="ru-RU"/>
        </w:rPr>
        <w:t xml:space="preserve">0 м. Тип ограждения участков со стороны улицы согласовывается с главой администрации </w:t>
      </w:r>
      <w:r w:rsidR="0039547E">
        <w:rPr>
          <w:b w:val="0"/>
          <w:bCs/>
          <w:color w:val="auto"/>
          <w:szCs w:val="24"/>
          <w:lang w:val="ru-RU"/>
        </w:rPr>
        <w:t>Лежневского городского</w:t>
      </w:r>
      <w:r w:rsidR="00A86BD3" w:rsidRPr="006F3047">
        <w:rPr>
          <w:b w:val="0"/>
          <w:bCs/>
          <w:color w:val="auto"/>
          <w:szCs w:val="24"/>
          <w:lang w:val="ru-RU"/>
        </w:rPr>
        <w:t xml:space="preserve"> поселения;</w:t>
      </w:r>
    </w:p>
    <w:p w:rsidR="00A86BD3" w:rsidRPr="006F3047" w:rsidRDefault="00CD4C06" w:rsidP="00D837F6">
      <w:pPr>
        <w:pStyle w:val="22"/>
        <w:tabs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>-</w:t>
      </w:r>
      <w:r w:rsidR="00F667CB">
        <w:rPr>
          <w:b w:val="0"/>
          <w:bCs/>
          <w:color w:val="auto"/>
          <w:szCs w:val="24"/>
          <w:lang w:val="ru-RU"/>
        </w:rPr>
        <w:t xml:space="preserve"> </w:t>
      </w:r>
      <w:r w:rsidR="00A86BD3" w:rsidRPr="006F3047">
        <w:rPr>
          <w:b w:val="0"/>
          <w:bCs/>
          <w:color w:val="auto"/>
          <w:szCs w:val="24"/>
          <w:lang w:val="ru-RU"/>
        </w:rPr>
        <w:t xml:space="preserve">по границе с соседними земельными участками ограждения должны быть </w:t>
      </w:r>
      <w:r w:rsidR="00A86BD3" w:rsidRPr="006F3047">
        <w:rPr>
          <w:b w:val="0"/>
          <w:bCs/>
          <w:color w:val="auto"/>
          <w:szCs w:val="24"/>
          <w:lang w:val="ru-RU"/>
        </w:rPr>
        <w:lastRenderedPageBreak/>
        <w:t xml:space="preserve">проветриваемыми, с площадью просветов не менее 50 % по всей высоте забора, высотой до 2,0 метров и не выше ограждения по фасадной части. Если дом принадлежит на праве общей долевой собственности нескольким совладельцам и земельный участок находится в их общем пользовании, допускается устройство решетчатых  или сетчатых заборов высотой до 2 м или живой изгороди при определении внутренних границ пользования. Отступления от данного </w:t>
      </w:r>
      <w:proofErr w:type="gramStart"/>
      <w:r w:rsidR="00A86BD3" w:rsidRPr="006F3047">
        <w:rPr>
          <w:b w:val="0"/>
          <w:bCs/>
          <w:color w:val="auto"/>
          <w:szCs w:val="24"/>
          <w:lang w:val="ru-RU"/>
        </w:rPr>
        <w:t>правила</w:t>
      </w:r>
      <w:proofErr w:type="gramEnd"/>
      <w:r w:rsidR="00A86BD3" w:rsidRPr="006F3047">
        <w:rPr>
          <w:b w:val="0"/>
          <w:bCs/>
          <w:color w:val="auto"/>
          <w:szCs w:val="24"/>
          <w:lang w:val="ru-RU"/>
        </w:rPr>
        <w:t xml:space="preserve"> возможно с письменного согласия владельцев соседних земельных участков. Строительство ограждений капитального характера по границе земельного участка также допускается по взаимному согласию собственников домовладений; </w:t>
      </w:r>
    </w:p>
    <w:p w:rsidR="00A86BD3" w:rsidRPr="006F3047" w:rsidRDefault="00F83775" w:rsidP="00D837F6">
      <w:pPr>
        <w:pStyle w:val="22"/>
        <w:tabs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A86BD3" w:rsidRPr="006F3047">
        <w:rPr>
          <w:b w:val="0"/>
          <w:bCs/>
          <w:color w:val="auto"/>
          <w:szCs w:val="24"/>
          <w:lang w:val="ru-RU"/>
        </w:rPr>
        <w:t xml:space="preserve">расстояния до границы соседнего участка по санитарно-бытовым условиям должны быть не менее от отдельно стоящего или блокированного дома </w:t>
      </w:r>
      <w:r w:rsidR="00762F09" w:rsidRPr="006F3047">
        <w:rPr>
          <w:b w:val="0"/>
          <w:bCs/>
          <w:color w:val="auto"/>
          <w:szCs w:val="24"/>
          <w:lang w:val="ru-RU"/>
        </w:rPr>
        <w:t>–</w:t>
      </w:r>
      <w:r w:rsidR="00A86BD3" w:rsidRPr="006F3047">
        <w:rPr>
          <w:b w:val="0"/>
          <w:bCs/>
          <w:color w:val="auto"/>
          <w:szCs w:val="24"/>
          <w:lang w:val="ru-RU"/>
        </w:rPr>
        <w:t xml:space="preserve"> 3 м; от постройки для содержания скота и птицы</w:t>
      </w:r>
      <w:r w:rsidR="00762F09">
        <w:rPr>
          <w:b w:val="0"/>
          <w:bCs/>
          <w:color w:val="auto"/>
          <w:szCs w:val="24"/>
          <w:lang w:val="ru-RU"/>
        </w:rPr>
        <w:t xml:space="preserve"> </w:t>
      </w:r>
      <w:r w:rsidR="00762F09" w:rsidRPr="006F3047">
        <w:rPr>
          <w:b w:val="0"/>
          <w:bCs/>
          <w:color w:val="auto"/>
          <w:szCs w:val="24"/>
          <w:lang w:val="ru-RU"/>
        </w:rPr>
        <w:t>–</w:t>
      </w:r>
      <w:r w:rsidR="00762F09">
        <w:rPr>
          <w:b w:val="0"/>
          <w:bCs/>
          <w:color w:val="auto"/>
          <w:szCs w:val="24"/>
          <w:lang w:val="ru-RU"/>
        </w:rPr>
        <w:t xml:space="preserve"> </w:t>
      </w:r>
      <w:r w:rsidR="00A86BD3" w:rsidRPr="006F3047">
        <w:rPr>
          <w:b w:val="0"/>
          <w:bCs/>
          <w:color w:val="auto"/>
          <w:szCs w:val="24"/>
          <w:lang w:val="ru-RU"/>
        </w:rPr>
        <w:t xml:space="preserve">4 м; </w:t>
      </w:r>
      <w:proofErr w:type="gramStart"/>
      <w:r w:rsidR="00A86BD3" w:rsidRPr="006F3047">
        <w:rPr>
          <w:b w:val="0"/>
          <w:bCs/>
          <w:color w:val="auto"/>
          <w:szCs w:val="24"/>
          <w:lang w:val="ru-RU"/>
        </w:rPr>
        <w:t xml:space="preserve">от других построек (бани, гаража и др.) </w:t>
      </w:r>
      <w:r w:rsidR="00762F09" w:rsidRPr="006F3047">
        <w:rPr>
          <w:b w:val="0"/>
          <w:bCs/>
          <w:color w:val="auto"/>
          <w:szCs w:val="24"/>
          <w:lang w:val="ru-RU"/>
        </w:rPr>
        <w:t>–</w:t>
      </w:r>
      <w:r w:rsidR="00A86BD3" w:rsidRPr="006F3047">
        <w:rPr>
          <w:b w:val="0"/>
          <w:bCs/>
          <w:color w:val="auto"/>
          <w:szCs w:val="24"/>
          <w:lang w:val="ru-RU"/>
        </w:rPr>
        <w:t xml:space="preserve"> 1 м (при строительстве отдельно стоящих, а также встроенно-пристроенных хозяйственных построек высотой более 3-х метров (до конька), расстояние до соседнего участка увеличивается с 1 метра на 50 см на каждый метр превышения); от стволов высокорослых деревьев </w:t>
      </w:r>
      <w:r w:rsidR="00762F09" w:rsidRPr="006F3047">
        <w:rPr>
          <w:b w:val="0"/>
          <w:bCs/>
          <w:color w:val="auto"/>
          <w:szCs w:val="24"/>
          <w:lang w:val="ru-RU"/>
        </w:rPr>
        <w:t>–</w:t>
      </w:r>
      <w:r w:rsidR="00A86BD3" w:rsidRPr="006F3047">
        <w:rPr>
          <w:b w:val="0"/>
          <w:bCs/>
          <w:color w:val="auto"/>
          <w:szCs w:val="24"/>
          <w:lang w:val="ru-RU"/>
        </w:rPr>
        <w:t xml:space="preserve"> 4 м; </w:t>
      </w:r>
      <w:proofErr w:type="spellStart"/>
      <w:r w:rsidR="00A86BD3" w:rsidRPr="006F3047">
        <w:rPr>
          <w:b w:val="0"/>
          <w:bCs/>
          <w:color w:val="auto"/>
          <w:szCs w:val="24"/>
          <w:lang w:val="ru-RU"/>
        </w:rPr>
        <w:t>среднерослых</w:t>
      </w:r>
      <w:proofErr w:type="spellEnd"/>
      <w:r w:rsidR="00A86BD3" w:rsidRPr="006F3047">
        <w:rPr>
          <w:b w:val="0"/>
          <w:bCs/>
          <w:color w:val="auto"/>
          <w:szCs w:val="24"/>
          <w:lang w:val="ru-RU"/>
        </w:rPr>
        <w:t xml:space="preserve"> — 2 м; от кустарника — 1м, мест складирования дров – 1м.</w:t>
      </w:r>
      <w:proofErr w:type="gramEnd"/>
      <w:r w:rsidR="00A86BD3" w:rsidRPr="006F3047">
        <w:rPr>
          <w:b w:val="0"/>
          <w:bCs/>
          <w:color w:val="auto"/>
          <w:szCs w:val="24"/>
          <w:lang w:val="ru-RU"/>
        </w:rPr>
        <w:t xml:space="preserve"> Разрешается блокировка хозяйственных построек по взаимному согласию домовладельцев. </w:t>
      </w:r>
      <w:r w:rsidR="00A86BD3" w:rsidRPr="006F3047">
        <w:rPr>
          <w:b w:val="0"/>
          <w:color w:val="auto"/>
          <w:szCs w:val="24"/>
          <w:lang w:val="ru-RU"/>
        </w:rPr>
        <w:t>При возведении на земельном участке хозяйственных построек, располагаемых на расстоянии 1 м от границы соседнего участка, скат крыши следует ориентировать на свой участок. Допускается уклон крыши к соседнему участку при обязательной организации водостоков и водоотвода от ограждения в сторону своего участка</w:t>
      </w:r>
      <w:r w:rsidR="00A86BD3" w:rsidRPr="006F3047">
        <w:rPr>
          <w:b w:val="0"/>
          <w:bCs/>
          <w:color w:val="auto"/>
          <w:szCs w:val="24"/>
          <w:lang w:val="ru-RU"/>
        </w:rPr>
        <w:t>;</w:t>
      </w:r>
    </w:p>
    <w:p w:rsidR="00A86BD3" w:rsidRPr="006F3047" w:rsidRDefault="00F83775" w:rsidP="00D837F6">
      <w:pPr>
        <w:pStyle w:val="22"/>
        <w:tabs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A86BD3" w:rsidRPr="006F3047">
        <w:rPr>
          <w:b w:val="0"/>
          <w:bCs/>
          <w:color w:val="auto"/>
          <w:szCs w:val="24"/>
          <w:lang w:val="ru-RU"/>
        </w:rPr>
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 Допускается сокращение расстояния по взаимному соглашению собственников соседних земельных участков</w:t>
      </w:r>
      <w:r w:rsidR="00A86BD3" w:rsidRPr="006F3047">
        <w:rPr>
          <w:b w:val="0"/>
          <w:color w:val="auto"/>
          <w:szCs w:val="24"/>
          <w:lang w:val="ru-RU"/>
        </w:rPr>
        <w:t xml:space="preserve"> при условии выполнения требований технических регламентов</w:t>
      </w:r>
      <w:r w:rsidR="00A86BD3" w:rsidRPr="006F3047">
        <w:rPr>
          <w:b w:val="0"/>
          <w:bCs/>
          <w:color w:val="auto"/>
          <w:szCs w:val="24"/>
          <w:lang w:val="ru-RU"/>
        </w:rPr>
        <w:t>;</w:t>
      </w:r>
    </w:p>
    <w:p w:rsidR="00A86BD3" w:rsidRPr="006F3047" w:rsidRDefault="00F83775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A86BD3" w:rsidRPr="006F3047">
        <w:rPr>
          <w:b w:val="0"/>
          <w:bCs/>
          <w:color w:val="auto"/>
          <w:szCs w:val="24"/>
          <w:lang w:val="ru-RU"/>
        </w:rPr>
        <w:t>расстояния между жилым домом и хозяйственными постройками, а также между хозяйственными постройками в пределах одного земельного участка не нормируются;</w:t>
      </w:r>
    </w:p>
    <w:p w:rsidR="00A86BD3" w:rsidRPr="006F3047" w:rsidRDefault="00F83775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A86BD3" w:rsidRPr="006F3047">
        <w:rPr>
          <w:b w:val="0"/>
          <w:bCs/>
          <w:color w:val="auto"/>
          <w:szCs w:val="24"/>
          <w:lang w:val="ru-RU"/>
        </w:rPr>
        <w:t>высота хозяйственных построек не должна превышать 5,5 м до конька;</w:t>
      </w:r>
    </w:p>
    <w:p w:rsidR="00A86BD3" w:rsidRPr="006F3047" w:rsidRDefault="00F83775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A86BD3" w:rsidRPr="006F3047">
        <w:rPr>
          <w:b w:val="0"/>
          <w:bCs/>
          <w:color w:val="auto"/>
          <w:szCs w:val="24"/>
          <w:lang w:val="ru-RU"/>
        </w:rPr>
        <w:t>при устройстве на своем участке колодцев и отстойников следует руководствоваться требованиями СанПиН 2.1.4.1175-02;</w:t>
      </w:r>
    </w:p>
    <w:p w:rsidR="00A86BD3" w:rsidRPr="006F3047" w:rsidRDefault="00F83775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A86BD3" w:rsidRPr="006F3047">
        <w:rPr>
          <w:b w:val="0"/>
          <w:bCs/>
          <w:color w:val="auto"/>
          <w:szCs w:val="24"/>
          <w:lang w:val="ru-RU"/>
        </w:rPr>
        <w:t>запрещается устройство индивидуальных отстойников за пределами своих участков. Отстойники, компостные и помойные ямы должны располагаться не ближе 5 метров до границ соседних земельных участков;</w:t>
      </w:r>
    </w:p>
    <w:p w:rsidR="00A86BD3" w:rsidRDefault="00F83775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A86BD3" w:rsidRPr="006F3047">
        <w:rPr>
          <w:b w:val="0"/>
          <w:bCs/>
          <w:color w:val="auto"/>
          <w:szCs w:val="24"/>
          <w:lang w:val="ru-RU"/>
        </w:rPr>
        <w:t>запрещается складирование дров, угля, строительных и других материалов со стороны у</w:t>
      </w:r>
      <w:r w:rsidR="009A42D0">
        <w:rPr>
          <w:b w:val="0"/>
          <w:bCs/>
          <w:color w:val="auto"/>
          <w:szCs w:val="24"/>
          <w:lang w:val="ru-RU"/>
        </w:rPr>
        <w:t>лиц за пределами своих участков;</w:t>
      </w:r>
    </w:p>
    <w:p w:rsidR="009A42D0" w:rsidRPr="006F3047" w:rsidRDefault="00F83775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9A42D0" w:rsidRPr="006F3047">
        <w:rPr>
          <w:b w:val="0"/>
          <w:bCs/>
          <w:color w:val="auto"/>
          <w:szCs w:val="24"/>
          <w:lang w:val="ru-RU"/>
        </w:rPr>
        <w:t>при расположении общеобразовательных учреждений на внутриквартальных проездах с периодическим (нерегулярным) движением автотранспорта минимальный разрыв от границы участка учреждения до проезда 25 м;</w:t>
      </w:r>
    </w:p>
    <w:p w:rsidR="009A42D0" w:rsidRPr="006F3047" w:rsidRDefault="00F83775" w:rsidP="00D837F6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9A42D0" w:rsidRPr="006F3047">
        <w:rPr>
          <w:b w:val="0"/>
          <w:bCs/>
          <w:color w:val="auto"/>
          <w:szCs w:val="24"/>
          <w:lang w:val="ru-RU"/>
        </w:rPr>
        <w:t>территория участков общеобразовательных учреждений ограждается решетчатым забором высотой 1,6–2,0 м и полосой зеленых насаждений;</w:t>
      </w:r>
    </w:p>
    <w:p w:rsidR="004B1B7C" w:rsidRPr="002645BD" w:rsidRDefault="004B1B7C" w:rsidP="009B4E61">
      <w:pPr>
        <w:pStyle w:val="nienie"/>
        <w:tabs>
          <w:tab w:val="left" w:pos="0"/>
          <w:tab w:val="left" w:pos="719"/>
        </w:tabs>
        <w:suppressAutoHyphens/>
        <w:spacing w:before="120" w:after="120"/>
        <w:ind w:left="0" w:firstLine="709"/>
        <w:rPr>
          <w:noProof/>
        </w:rPr>
      </w:pPr>
      <w:r w:rsidRPr="002645BD">
        <w:rPr>
          <w:b/>
          <w:bCs/>
          <w:noProof/>
        </w:rPr>
        <w:t xml:space="preserve">Ж-2 – </w:t>
      </w:r>
      <w:r w:rsidRPr="002645BD">
        <w:rPr>
          <w:b/>
          <w:bCs/>
        </w:rPr>
        <w:t>з</w:t>
      </w:r>
      <w:r w:rsidRPr="002645BD">
        <w:rPr>
          <w:b/>
          <w:bCs/>
          <w:noProof/>
        </w:rPr>
        <w:t xml:space="preserve">она </w:t>
      </w:r>
      <w:r w:rsidR="009A026A" w:rsidRPr="009A026A">
        <w:rPr>
          <w:b/>
        </w:rPr>
        <w:t xml:space="preserve">застройки малоэтажными </w:t>
      </w:r>
      <w:r w:rsidR="009A026A" w:rsidRPr="009A026A">
        <w:rPr>
          <w:b/>
          <w:noProof/>
        </w:rPr>
        <w:t xml:space="preserve">жилыми </w:t>
      </w:r>
      <w:r w:rsidR="009A026A" w:rsidRPr="009A026A">
        <w:rPr>
          <w:b/>
        </w:rPr>
        <w:t>домами</w:t>
      </w:r>
      <w:r w:rsidRPr="002645BD">
        <w:rPr>
          <w:b/>
          <w:bCs/>
          <w:noProof/>
        </w:rPr>
        <w:t xml:space="preserve"> </w:t>
      </w:r>
    </w:p>
    <w:p w:rsidR="004B1B7C" w:rsidRPr="002645BD" w:rsidRDefault="004B1B7C" w:rsidP="00F667CB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2645BD">
        <w:rPr>
          <w:noProof/>
        </w:rPr>
        <w:t>Зона</w:t>
      </w:r>
      <w:r w:rsidR="009A026A">
        <w:rPr>
          <w:noProof/>
        </w:rPr>
        <w:t xml:space="preserve"> </w:t>
      </w:r>
      <w:r w:rsidR="009A026A" w:rsidRPr="00672426">
        <w:t>застройки малоэтажн</w:t>
      </w:r>
      <w:r w:rsidR="009A026A">
        <w:t>ыми</w:t>
      </w:r>
      <w:r w:rsidR="009A026A" w:rsidRPr="00672426">
        <w:t xml:space="preserve"> </w:t>
      </w:r>
      <w:r w:rsidR="009A026A" w:rsidRPr="00672426">
        <w:rPr>
          <w:noProof/>
        </w:rPr>
        <w:t>жил</w:t>
      </w:r>
      <w:r w:rsidR="009A026A">
        <w:rPr>
          <w:noProof/>
        </w:rPr>
        <w:t>ыми</w:t>
      </w:r>
      <w:r w:rsidR="009A026A" w:rsidRPr="00672426">
        <w:rPr>
          <w:noProof/>
        </w:rPr>
        <w:t xml:space="preserve"> </w:t>
      </w:r>
      <w:r w:rsidR="009A026A">
        <w:t>домами:</w:t>
      </w:r>
      <w:r w:rsidRPr="002645BD">
        <w:rPr>
          <w:noProof/>
        </w:rPr>
        <w:t xml:space="preserve"> </w:t>
      </w:r>
      <w:r w:rsidRPr="002645BD">
        <w:t>Ж</w:t>
      </w:r>
      <w:r w:rsidRPr="002645BD">
        <w:rPr>
          <w:noProof/>
        </w:rPr>
        <w:t xml:space="preserve">-2 </w:t>
      </w:r>
      <w:r w:rsidR="009A026A">
        <w:rPr>
          <w:noProof/>
        </w:rPr>
        <w:t>предназначена для</w:t>
      </w:r>
      <w:r w:rsidR="00C36431">
        <w:rPr>
          <w:noProof/>
        </w:rPr>
        <w:t xml:space="preserve"> размещения</w:t>
      </w:r>
      <w:r w:rsidRPr="002645BD">
        <w:rPr>
          <w:noProof/>
        </w:rPr>
        <w:t xml:space="preserve"> отдельно </w:t>
      </w:r>
      <w:r w:rsidRPr="002645BD">
        <w:t>с</w:t>
      </w:r>
      <w:r w:rsidRPr="002645BD">
        <w:rPr>
          <w:noProof/>
        </w:rPr>
        <w:t xml:space="preserve">тоящих </w:t>
      </w:r>
      <w:r w:rsidRPr="002645BD">
        <w:t>и</w:t>
      </w:r>
      <w:r w:rsidRPr="002645BD">
        <w:rPr>
          <w:noProof/>
        </w:rPr>
        <w:t xml:space="preserve"> </w:t>
      </w:r>
      <w:r w:rsidRPr="002645BD">
        <w:t>б</w:t>
      </w:r>
      <w:r w:rsidRPr="002645BD">
        <w:rPr>
          <w:noProof/>
        </w:rPr>
        <w:t xml:space="preserve">локированных </w:t>
      </w:r>
      <w:r w:rsidRPr="002645BD">
        <w:t>и</w:t>
      </w:r>
      <w:r w:rsidRPr="002645BD">
        <w:rPr>
          <w:noProof/>
        </w:rPr>
        <w:t xml:space="preserve">ндивидуальных </w:t>
      </w:r>
      <w:r w:rsidRPr="002645BD">
        <w:t>ж</w:t>
      </w:r>
      <w:r w:rsidRPr="002645BD">
        <w:rPr>
          <w:noProof/>
        </w:rPr>
        <w:t xml:space="preserve">илых </w:t>
      </w:r>
      <w:r w:rsidRPr="002645BD">
        <w:t>д</w:t>
      </w:r>
      <w:r w:rsidRPr="002645BD">
        <w:rPr>
          <w:noProof/>
        </w:rPr>
        <w:t xml:space="preserve">омов </w:t>
      </w:r>
      <w:r w:rsidRPr="002645BD">
        <w:t>(</w:t>
      </w:r>
      <w:r w:rsidRPr="002645BD">
        <w:rPr>
          <w:noProof/>
        </w:rPr>
        <w:t xml:space="preserve">коттеджей), </w:t>
      </w:r>
      <w:r w:rsidRPr="002645BD">
        <w:t xml:space="preserve">и </w:t>
      </w:r>
      <w:r w:rsidR="00C36431">
        <w:t xml:space="preserve">малоэтажных многоквартирных жилых </w:t>
      </w:r>
      <w:r w:rsidRPr="002645BD">
        <w:t>домов н</w:t>
      </w:r>
      <w:r w:rsidRPr="002645BD">
        <w:rPr>
          <w:noProof/>
        </w:rPr>
        <w:t xml:space="preserve">е </w:t>
      </w:r>
      <w:r w:rsidRPr="002645BD">
        <w:t>в</w:t>
      </w:r>
      <w:r w:rsidRPr="002645BD">
        <w:rPr>
          <w:noProof/>
        </w:rPr>
        <w:t xml:space="preserve">ыше </w:t>
      </w:r>
      <w:r w:rsidR="00C36431" w:rsidRPr="00E87B34">
        <w:t>4 этажей, включая мансардный</w:t>
      </w:r>
      <w:r w:rsidR="00C36431">
        <w:t>,</w:t>
      </w:r>
      <w:r w:rsidRPr="002645BD">
        <w:rPr>
          <w:noProof/>
        </w:rPr>
        <w:t xml:space="preserve"> </w:t>
      </w:r>
      <w:r w:rsidRPr="002645BD">
        <w:t>с</w:t>
      </w:r>
      <w:r w:rsidRPr="002645BD">
        <w:rPr>
          <w:noProof/>
        </w:rPr>
        <w:t xml:space="preserve"> </w:t>
      </w:r>
      <w:r w:rsidRPr="002645BD">
        <w:t>о</w:t>
      </w:r>
      <w:r w:rsidRPr="002645BD">
        <w:rPr>
          <w:noProof/>
        </w:rPr>
        <w:t xml:space="preserve">граниченно </w:t>
      </w:r>
      <w:r w:rsidRPr="002645BD">
        <w:t>р</w:t>
      </w:r>
      <w:r w:rsidRPr="002645BD">
        <w:rPr>
          <w:noProof/>
        </w:rPr>
        <w:t xml:space="preserve">азрешенным </w:t>
      </w:r>
      <w:r w:rsidRPr="002645BD">
        <w:t>н</w:t>
      </w:r>
      <w:r w:rsidRPr="002645BD">
        <w:rPr>
          <w:noProof/>
        </w:rPr>
        <w:t xml:space="preserve">абором </w:t>
      </w:r>
      <w:r w:rsidRPr="002645BD">
        <w:t>у</w:t>
      </w:r>
      <w:r w:rsidRPr="002645BD">
        <w:rPr>
          <w:noProof/>
        </w:rPr>
        <w:t xml:space="preserve">слуг </w:t>
      </w:r>
      <w:r w:rsidRPr="002645BD">
        <w:t>м</w:t>
      </w:r>
      <w:r w:rsidRPr="002645BD">
        <w:rPr>
          <w:noProof/>
        </w:rPr>
        <w:t>естного значения.</w:t>
      </w:r>
    </w:p>
    <w:p w:rsidR="004B1B7C" w:rsidRPr="00150C53" w:rsidRDefault="004B1B7C" w:rsidP="00814A30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150C53">
        <w:rPr>
          <w:b/>
          <w:bCs/>
          <w:i/>
          <w:noProof/>
        </w:rPr>
        <w:t xml:space="preserve">Основные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Pr="00150C53">
        <w:rPr>
          <w:b/>
          <w:bCs/>
          <w:i/>
        </w:rPr>
        <w:t>р</w:t>
      </w:r>
      <w:r w:rsidRPr="00150C53">
        <w:rPr>
          <w:b/>
          <w:bCs/>
          <w:i/>
          <w:noProof/>
        </w:rPr>
        <w:t xml:space="preserve">азрешенного </w:t>
      </w:r>
      <w:r w:rsidRPr="00150C53">
        <w:rPr>
          <w:b/>
          <w:bCs/>
          <w:i/>
        </w:rPr>
        <w:t>и</w:t>
      </w:r>
      <w:r w:rsidRPr="00150C53">
        <w:rPr>
          <w:b/>
          <w:bCs/>
          <w:i/>
          <w:noProof/>
        </w:rPr>
        <w:t xml:space="preserve">спользования </w:t>
      </w:r>
      <w:r w:rsidRPr="00150C53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814A30" w:rsidRPr="00E87B34" w:rsidTr="006F6CB8">
        <w:tc>
          <w:tcPr>
            <w:tcW w:w="2694" w:type="dxa"/>
          </w:tcPr>
          <w:p w:rsidR="00814A30" w:rsidRPr="00E87B34" w:rsidRDefault="00814A30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lastRenderedPageBreak/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814A30" w:rsidRPr="00E87B34" w:rsidRDefault="00814A30" w:rsidP="00A2305A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814A30" w:rsidRPr="00E87B34" w:rsidTr="006F6CB8">
        <w:tc>
          <w:tcPr>
            <w:tcW w:w="2694" w:type="dxa"/>
          </w:tcPr>
          <w:p w:rsidR="00814A30" w:rsidRPr="00E87B34" w:rsidRDefault="00814A30" w:rsidP="00A2305A">
            <w:pPr>
              <w:spacing w:before="40" w:after="40"/>
              <w:jc w:val="center"/>
            </w:pPr>
            <w:r w:rsidRPr="00E87B34">
              <w:t>Малоэтажная многоквартирная жилая застройка</w:t>
            </w:r>
          </w:p>
          <w:p w:rsidR="00814A30" w:rsidRPr="00E87B34" w:rsidRDefault="00814A30" w:rsidP="00A2305A">
            <w:pPr>
              <w:spacing w:before="40" w:after="40"/>
              <w:jc w:val="center"/>
            </w:pPr>
            <w:r w:rsidRPr="00E87B34">
              <w:t>(2.1.1)</w:t>
            </w:r>
          </w:p>
        </w:tc>
        <w:tc>
          <w:tcPr>
            <w:tcW w:w="6484" w:type="dxa"/>
          </w:tcPr>
          <w:p w:rsidR="00814A30" w:rsidRPr="00E87B34" w:rsidRDefault="00814A30" w:rsidP="00A2305A">
            <w:pPr>
              <w:spacing w:before="40" w:after="40"/>
              <w:ind w:firstLine="317"/>
            </w:pPr>
            <w:r w:rsidRPr="00E87B34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87B34">
              <w:t>мансардный</w:t>
            </w:r>
            <w:proofErr w:type="gramEnd"/>
            <w:r w:rsidRPr="00E87B34">
              <w:t xml:space="preserve">); </w:t>
            </w:r>
          </w:p>
          <w:p w:rsidR="00814A30" w:rsidRPr="00E87B34" w:rsidRDefault="00814A30" w:rsidP="00A2305A">
            <w:pPr>
              <w:spacing w:before="40" w:after="40"/>
              <w:ind w:firstLine="317"/>
            </w:pPr>
            <w:r w:rsidRPr="00E87B34">
              <w:t xml:space="preserve">обустройство спортивных и детских площадок, площадок для отдыха; </w:t>
            </w:r>
          </w:p>
          <w:p w:rsidR="00814A30" w:rsidRPr="00E87B34" w:rsidRDefault="00814A30" w:rsidP="00A2305A">
            <w:pPr>
              <w:spacing w:before="40" w:after="40"/>
              <w:ind w:firstLine="317"/>
            </w:pPr>
            <w:r w:rsidRPr="00E87B34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A2305A" w:rsidRPr="00E87B34" w:rsidTr="006F6CB8">
        <w:tc>
          <w:tcPr>
            <w:tcW w:w="2694" w:type="dxa"/>
          </w:tcPr>
          <w:p w:rsidR="00A2305A" w:rsidRPr="00E87B34" w:rsidRDefault="00A2305A" w:rsidP="00A2305A">
            <w:pPr>
              <w:spacing w:before="40" w:after="40"/>
              <w:jc w:val="center"/>
            </w:pPr>
            <w:r w:rsidRPr="00E87B34">
              <w:t>Для индивидуального жилищного строительства</w:t>
            </w:r>
          </w:p>
          <w:p w:rsidR="00A2305A" w:rsidRPr="00E87B34" w:rsidRDefault="00A2305A" w:rsidP="00A2305A">
            <w:pPr>
              <w:spacing w:before="40" w:after="40"/>
              <w:jc w:val="center"/>
            </w:pPr>
            <w:r w:rsidRPr="00E87B34">
              <w:t>(2.1)</w:t>
            </w:r>
          </w:p>
        </w:tc>
        <w:tc>
          <w:tcPr>
            <w:tcW w:w="6484" w:type="dxa"/>
            <w:vAlign w:val="center"/>
          </w:tcPr>
          <w:p w:rsidR="00A2305A" w:rsidRPr="00E87B34" w:rsidRDefault="00A2305A" w:rsidP="00A2305A">
            <w:pPr>
              <w:spacing w:before="40" w:after="40"/>
              <w:ind w:firstLine="340"/>
            </w:pPr>
            <w:r w:rsidRPr="00E87B34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:rsidR="00A2305A" w:rsidRPr="00E87B34" w:rsidRDefault="00A2305A" w:rsidP="00A2305A">
            <w:pPr>
              <w:spacing w:before="40" w:after="40"/>
              <w:ind w:firstLine="340"/>
            </w:pPr>
            <w:r w:rsidRPr="00E87B34">
              <w:t xml:space="preserve">выращивание сельскохозяйственных культур; </w:t>
            </w:r>
          </w:p>
          <w:p w:rsidR="00A2305A" w:rsidRPr="00E87B34" w:rsidRDefault="00A2305A" w:rsidP="00A2305A">
            <w:pPr>
              <w:spacing w:before="40" w:after="40"/>
              <w:ind w:firstLine="340"/>
            </w:pPr>
            <w:r w:rsidRPr="00E87B34">
              <w:t>размещение индивидуальных гаражей и хозяйственных построек</w:t>
            </w:r>
          </w:p>
        </w:tc>
      </w:tr>
      <w:tr w:rsidR="00A2305A" w:rsidRPr="00E87B34" w:rsidTr="006F6CB8">
        <w:tc>
          <w:tcPr>
            <w:tcW w:w="2694" w:type="dxa"/>
          </w:tcPr>
          <w:p w:rsidR="00A2305A" w:rsidRPr="00E87B34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</w:t>
            </w:r>
          </w:p>
          <w:p w:rsidR="00A2305A" w:rsidRPr="00E87B34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(2.3)</w:t>
            </w:r>
          </w:p>
        </w:tc>
        <w:tc>
          <w:tcPr>
            <w:tcW w:w="6484" w:type="dxa"/>
          </w:tcPr>
          <w:p w:rsidR="00A2305A" w:rsidRPr="00E87B34" w:rsidRDefault="00A2305A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(жилые дома блокированной застройки);</w:t>
            </w:r>
          </w:p>
          <w:p w:rsidR="00A2305A" w:rsidRPr="00E87B34" w:rsidRDefault="00A2305A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A2305A" w:rsidRPr="00E87B34" w:rsidRDefault="00A2305A" w:rsidP="00A2305A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индивидуальных гаражей и иных вспомогательных сооружений;</w:t>
            </w:r>
          </w:p>
          <w:p w:rsidR="00A2305A" w:rsidRPr="00E87B34" w:rsidRDefault="00A2305A" w:rsidP="00A2305A">
            <w:pPr>
              <w:spacing w:before="40" w:after="40"/>
              <w:ind w:firstLine="317"/>
            </w:pPr>
            <w:r w:rsidRPr="00E87B34">
              <w:t>обустройство спортивных и детских площадок, площадок для отдыха</w:t>
            </w:r>
          </w:p>
        </w:tc>
      </w:tr>
      <w:tr w:rsidR="00A2305A" w:rsidRPr="00E87B34" w:rsidTr="006F6CB8">
        <w:tc>
          <w:tcPr>
            <w:tcW w:w="2694" w:type="dxa"/>
          </w:tcPr>
          <w:p w:rsidR="00A2305A" w:rsidRPr="00E87B34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  <w:p w:rsidR="00A2305A" w:rsidRPr="00E87B34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(3.4.1)</w:t>
            </w:r>
          </w:p>
        </w:tc>
        <w:tc>
          <w:tcPr>
            <w:tcW w:w="6484" w:type="dxa"/>
          </w:tcPr>
          <w:p w:rsidR="00A2305A" w:rsidRPr="00E87B34" w:rsidRDefault="00A2305A" w:rsidP="00A2305A">
            <w:pPr>
              <w:pStyle w:val="ConsPlusNormal"/>
              <w:spacing w:before="40" w:after="40"/>
              <w:ind w:firstLine="340"/>
              <w:jc w:val="both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A2305A" w:rsidRPr="00E87B34" w:rsidTr="006F6CB8">
        <w:tc>
          <w:tcPr>
            <w:tcW w:w="2694" w:type="dxa"/>
          </w:tcPr>
          <w:p w:rsidR="00A2305A" w:rsidRPr="00E87B34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  <w:p w:rsidR="00A2305A" w:rsidRPr="00E87B34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(3.5.1)</w:t>
            </w:r>
          </w:p>
        </w:tc>
        <w:tc>
          <w:tcPr>
            <w:tcW w:w="6484" w:type="dxa"/>
          </w:tcPr>
          <w:p w:rsidR="00A2305A" w:rsidRPr="00E87B34" w:rsidRDefault="00A2305A" w:rsidP="00A2305A">
            <w:pPr>
              <w:pStyle w:val="ConsPlusNormal"/>
              <w:spacing w:before="40" w:after="40"/>
              <w:ind w:firstLine="317"/>
              <w:jc w:val="both"/>
              <w:rPr>
                <w:sz w:val="24"/>
                <w:szCs w:val="24"/>
              </w:rPr>
            </w:pPr>
            <w:proofErr w:type="gramStart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</w:t>
            </w:r>
            <w:r w:rsidRPr="00E87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</w:tr>
      <w:tr w:rsidR="00A2305A" w:rsidRPr="00E87B34" w:rsidTr="006F6CB8">
        <w:tc>
          <w:tcPr>
            <w:tcW w:w="2694" w:type="dxa"/>
          </w:tcPr>
          <w:p w:rsidR="00A2305A" w:rsidRPr="00E87B34" w:rsidRDefault="00A2305A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lastRenderedPageBreak/>
              <w:t>Бытовое обслуживание</w:t>
            </w:r>
          </w:p>
          <w:p w:rsidR="00A2305A" w:rsidRPr="00E87B34" w:rsidRDefault="00A2305A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:rsidR="00A2305A" w:rsidRPr="00E87B34" w:rsidRDefault="00A2305A" w:rsidP="00A2305A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A2305A" w:rsidRPr="00E87B34" w:rsidTr="006F6CB8">
        <w:tc>
          <w:tcPr>
            <w:tcW w:w="2694" w:type="dxa"/>
          </w:tcPr>
          <w:p w:rsidR="00A2305A" w:rsidRPr="00E87B34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:rsidR="00A2305A" w:rsidRPr="00E87B34" w:rsidRDefault="00A2305A" w:rsidP="00A2305A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:rsidR="00A2305A" w:rsidRPr="00E87B34" w:rsidRDefault="00A2305A" w:rsidP="003B16F8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</w:t>
            </w:r>
            <w:proofErr w:type="gramStart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5445AC" w:rsidRPr="00E87B34" w:rsidTr="006F6CB8">
        <w:tc>
          <w:tcPr>
            <w:tcW w:w="2694" w:type="dxa"/>
          </w:tcPr>
          <w:p w:rsidR="005445AC" w:rsidRPr="00E87B34" w:rsidRDefault="005445AC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:rsidR="005445AC" w:rsidRPr="00E87B34" w:rsidRDefault="005445AC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:rsidR="005445AC" w:rsidRPr="00E87B34" w:rsidRDefault="005445AC" w:rsidP="00672426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5445AC" w:rsidRPr="00E87B34" w:rsidTr="006F6CB8">
        <w:tc>
          <w:tcPr>
            <w:tcW w:w="2694" w:type="dxa"/>
          </w:tcPr>
          <w:p w:rsidR="005445AC" w:rsidRDefault="005445AC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91E31"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  <w:p w:rsidR="005445AC" w:rsidRPr="00D91E31" w:rsidRDefault="005445AC" w:rsidP="00A2305A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(8.3)</w:t>
            </w:r>
          </w:p>
        </w:tc>
        <w:tc>
          <w:tcPr>
            <w:tcW w:w="6484" w:type="dxa"/>
          </w:tcPr>
          <w:p w:rsidR="005445AC" w:rsidRPr="00D91E31" w:rsidRDefault="005445AC" w:rsidP="00D91E3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91E31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D91E31">
              <w:rPr>
                <w:rFonts w:ascii="Times New Roman" w:hAnsi="Times New Roman" w:cs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5445AC" w:rsidRPr="00E87B34" w:rsidRDefault="005445AC" w:rsidP="00D91E3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5445AC" w:rsidRPr="00E87B34" w:rsidTr="006F6CB8">
        <w:tc>
          <w:tcPr>
            <w:tcW w:w="2694" w:type="dxa"/>
          </w:tcPr>
          <w:p w:rsidR="005445AC" w:rsidRPr="00E87B34" w:rsidRDefault="005445AC" w:rsidP="00A2305A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:rsidR="005445AC" w:rsidRPr="00E87B34" w:rsidRDefault="005445AC" w:rsidP="00A2305A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:rsidR="005445AC" w:rsidRPr="00E87B34" w:rsidRDefault="005445AC" w:rsidP="00A2305A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E87B34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E87B34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194229" w:rsidRPr="00E87B34" w:rsidTr="006F6CB8">
        <w:tc>
          <w:tcPr>
            <w:tcW w:w="2694" w:type="dxa"/>
          </w:tcPr>
          <w:p w:rsidR="00194229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:rsidR="00194229" w:rsidRPr="00250F36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484" w:type="dxa"/>
          </w:tcPr>
          <w:p w:rsidR="00194229" w:rsidRPr="00250F36" w:rsidRDefault="00194229" w:rsidP="00194229">
            <w:pPr>
              <w:tabs>
                <w:tab w:val="left" w:pos="1128"/>
              </w:tabs>
              <w:ind w:firstLine="317"/>
              <w:rPr>
                <w:sz w:val="20"/>
                <w:szCs w:val="20"/>
              </w:rPr>
            </w:pPr>
            <w:r w:rsidRPr="00903D59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4B1B7C" w:rsidRPr="00150C53" w:rsidRDefault="004B1B7C" w:rsidP="00814A30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150C53">
        <w:rPr>
          <w:b/>
          <w:bCs/>
          <w:i/>
          <w:noProof/>
        </w:rPr>
        <w:t xml:space="preserve">Вспомогательные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="006B0708" w:rsidRPr="00210B16">
        <w:rPr>
          <w:b/>
          <w:bCs/>
          <w:i/>
        </w:rPr>
        <w:t>р</w:t>
      </w:r>
      <w:r w:rsidR="006B0708" w:rsidRPr="00210B16">
        <w:rPr>
          <w:b/>
          <w:bCs/>
          <w:i/>
          <w:noProof/>
        </w:rPr>
        <w:t xml:space="preserve">азрешенного </w:t>
      </w:r>
      <w:r w:rsidR="006B0708" w:rsidRPr="00210B16">
        <w:rPr>
          <w:b/>
          <w:bCs/>
          <w:i/>
        </w:rPr>
        <w:t>и</w:t>
      </w:r>
      <w:r w:rsidR="006B0708" w:rsidRPr="00210B16">
        <w:rPr>
          <w:b/>
          <w:bCs/>
          <w:i/>
          <w:noProof/>
        </w:rPr>
        <w:t xml:space="preserve">спользования </w:t>
      </w:r>
      <w:r w:rsidR="006B0708" w:rsidRPr="00210B16">
        <w:rPr>
          <w:b/>
          <w:i/>
        </w:rPr>
        <w:t>земельных участков и объектов капитального строительства</w:t>
      </w:r>
      <w:r w:rsidRPr="00150C53">
        <w:rPr>
          <w:b/>
          <w:bCs/>
          <w:i/>
          <w:noProof/>
        </w:rPr>
        <w:t>:</w:t>
      </w:r>
    </w:p>
    <w:p w:rsidR="004B1B7C" w:rsidRPr="002645BD" w:rsidRDefault="005445AC" w:rsidP="005445AC">
      <w:pPr>
        <w:autoSpaceDE w:val="0"/>
        <w:autoSpaceDN w:val="0"/>
        <w:adjustRightInd w:val="0"/>
        <w:jc w:val="both"/>
        <w:rPr>
          <w:noProof/>
        </w:rPr>
      </w:pPr>
      <w:r w:rsidRPr="00D91E31">
        <w:t>Не регламентируется</w:t>
      </w:r>
    </w:p>
    <w:p w:rsidR="004B1B7C" w:rsidRDefault="004B1B7C" w:rsidP="005445A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150C53">
        <w:rPr>
          <w:b/>
          <w:bCs/>
          <w:i/>
        </w:rPr>
        <w:t>Условно</w:t>
      </w:r>
      <w:r w:rsidRPr="00150C53">
        <w:rPr>
          <w:b/>
          <w:bCs/>
          <w:i/>
          <w:noProof/>
        </w:rPr>
        <w:t xml:space="preserve"> </w:t>
      </w:r>
      <w:r w:rsidRPr="00150C53">
        <w:rPr>
          <w:b/>
          <w:bCs/>
          <w:i/>
        </w:rPr>
        <w:t>р</w:t>
      </w:r>
      <w:r w:rsidRPr="00150C53">
        <w:rPr>
          <w:b/>
          <w:bCs/>
          <w:i/>
          <w:noProof/>
        </w:rPr>
        <w:t xml:space="preserve">азрешенные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="00436552" w:rsidRPr="00210B16">
        <w:rPr>
          <w:b/>
          <w:bCs/>
          <w:i/>
        </w:rPr>
        <w:t>р</w:t>
      </w:r>
      <w:r w:rsidR="00436552" w:rsidRPr="00210B16">
        <w:rPr>
          <w:b/>
          <w:bCs/>
          <w:i/>
          <w:noProof/>
        </w:rPr>
        <w:t xml:space="preserve">азрешенного </w:t>
      </w:r>
      <w:r w:rsidR="00436552" w:rsidRPr="00210B16">
        <w:rPr>
          <w:b/>
          <w:bCs/>
          <w:i/>
        </w:rPr>
        <w:t>и</w:t>
      </w:r>
      <w:r w:rsidR="00436552" w:rsidRPr="00210B16">
        <w:rPr>
          <w:b/>
          <w:bCs/>
          <w:i/>
          <w:noProof/>
        </w:rPr>
        <w:t xml:space="preserve">спользования </w:t>
      </w:r>
      <w:r w:rsidR="00436552" w:rsidRPr="00210B16">
        <w:rPr>
          <w:b/>
          <w:i/>
        </w:rPr>
        <w:t>земельных участков и объектов капитального строительства</w:t>
      </w:r>
      <w:r w:rsidRPr="00150C53">
        <w:rPr>
          <w:b/>
          <w:bCs/>
          <w:i/>
          <w:noProof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5445AC" w:rsidRPr="00E87B34" w:rsidTr="00672426">
        <w:tc>
          <w:tcPr>
            <w:tcW w:w="2694" w:type="dxa"/>
          </w:tcPr>
          <w:p w:rsidR="005445AC" w:rsidRPr="00E87B34" w:rsidRDefault="005445AC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5445AC" w:rsidRPr="00E87B34" w:rsidRDefault="005445AC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3B16F8" w:rsidRPr="00E87B34" w:rsidTr="00672426">
        <w:tc>
          <w:tcPr>
            <w:tcW w:w="2694" w:type="dxa"/>
          </w:tcPr>
          <w:p w:rsidR="003B16F8" w:rsidRPr="00E87B34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Государственное управление</w:t>
            </w:r>
          </w:p>
          <w:p w:rsidR="003B16F8" w:rsidRPr="00E87B34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(3.8.1)</w:t>
            </w:r>
          </w:p>
        </w:tc>
        <w:tc>
          <w:tcPr>
            <w:tcW w:w="6484" w:type="dxa"/>
          </w:tcPr>
          <w:p w:rsidR="003B16F8" w:rsidRPr="00E87B34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 xml:space="preserve"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</w:t>
            </w:r>
            <w:r w:rsidRPr="00E87B34">
              <w:lastRenderedPageBreak/>
              <w:t>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3B16F8" w:rsidRPr="00E87B34" w:rsidTr="00672426">
        <w:tc>
          <w:tcPr>
            <w:tcW w:w="2694" w:type="dxa"/>
          </w:tcPr>
          <w:p w:rsidR="003B16F8" w:rsidRPr="00E87B34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lastRenderedPageBreak/>
              <w:t>Деловое управление</w:t>
            </w:r>
          </w:p>
          <w:p w:rsidR="003B16F8" w:rsidRPr="00E87B34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(4.1)</w:t>
            </w:r>
          </w:p>
        </w:tc>
        <w:tc>
          <w:tcPr>
            <w:tcW w:w="6484" w:type="dxa"/>
          </w:tcPr>
          <w:p w:rsidR="003B16F8" w:rsidRPr="00E87B34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B16F8" w:rsidRPr="00E87B34" w:rsidTr="00672426">
        <w:tc>
          <w:tcPr>
            <w:tcW w:w="2694" w:type="dxa"/>
          </w:tcPr>
          <w:p w:rsidR="003B16F8" w:rsidRPr="00E87B34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:rsidR="003B16F8" w:rsidRPr="00E87B34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:rsidR="003B16F8" w:rsidRPr="00E87B34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proofErr w:type="gramStart"/>
            <w:r w:rsidRPr="00E87B3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  <w:tr w:rsidR="003B16F8" w:rsidRPr="00E87B34" w:rsidTr="00672426">
        <w:tc>
          <w:tcPr>
            <w:tcW w:w="2694" w:type="dxa"/>
          </w:tcPr>
          <w:p w:rsidR="003B16F8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34003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  <w:p w:rsidR="003B16F8" w:rsidRPr="00C34003" w:rsidRDefault="003B16F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(3.1.2)</w:t>
            </w:r>
          </w:p>
        </w:tc>
        <w:tc>
          <w:tcPr>
            <w:tcW w:w="6484" w:type="dxa"/>
          </w:tcPr>
          <w:p w:rsidR="003B16F8" w:rsidRPr="00E87B34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3B16F8" w:rsidRPr="00E87B34" w:rsidTr="00672426">
        <w:tc>
          <w:tcPr>
            <w:tcW w:w="2694" w:type="dxa"/>
          </w:tcPr>
          <w:p w:rsidR="003B16F8" w:rsidRPr="00E87B34" w:rsidRDefault="003B16F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 xml:space="preserve">Амбулаторное ветеринарное обслуживание </w:t>
            </w:r>
          </w:p>
          <w:p w:rsidR="003B16F8" w:rsidRPr="00E87B34" w:rsidRDefault="003B16F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(3.10.1)</w:t>
            </w:r>
          </w:p>
        </w:tc>
        <w:tc>
          <w:tcPr>
            <w:tcW w:w="6484" w:type="dxa"/>
          </w:tcPr>
          <w:p w:rsidR="003B16F8" w:rsidRPr="00E87B34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B16F8" w:rsidRPr="00E87B34" w:rsidTr="00672426">
        <w:tc>
          <w:tcPr>
            <w:tcW w:w="2694" w:type="dxa"/>
          </w:tcPr>
          <w:p w:rsidR="003B16F8" w:rsidRPr="00E87B34" w:rsidRDefault="003B16F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:rsidR="003B16F8" w:rsidRPr="00E87B34" w:rsidRDefault="003B16F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:rsidR="003B16F8" w:rsidRPr="00E87B34" w:rsidRDefault="003B16F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C36431" w:rsidRPr="00E87B34" w:rsidTr="00672426">
        <w:tc>
          <w:tcPr>
            <w:tcW w:w="2694" w:type="dxa"/>
          </w:tcPr>
          <w:p w:rsidR="00C36431" w:rsidRPr="00E87B34" w:rsidRDefault="00C36431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</w:rPr>
              <w:t xml:space="preserve">Объекты </w:t>
            </w:r>
            <w:proofErr w:type="spellStart"/>
            <w:r w:rsidRPr="00903D59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903D59">
              <w:rPr>
                <w:rFonts w:ascii="Times New Roman" w:hAnsi="Times New Roman" w:cs="Times New Roman"/>
              </w:rPr>
              <w:t xml:space="preserve"> деятельности</w:t>
            </w:r>
            <w:r>
              <w:rPr>
                <w:rFonts w:ascii="Times New Roman" w:hAnsi="Times New Roman" w:cs="Times New Roman"/>
              </w:rPr>
              <w:t xml:space="preserve"> (3.6.1)</w:t>
            </w:r>
          </w:p>
        </w:tc>
        <w:tc>
          <w:tcPr>
            <w:tcW w:w="6484" w:type="dxa"/>
          </w:tcPr>
          <w:p w:rsidR="00C36431" w:rsidRPr="00E87B34" w:rsidRDefault="00C36431" w:rsidP="00672426">
            <w:pPr>
              <w:tabs>
                <w:tab w:val="left" w:pos="1128"/>
              </w:tabs>
              <w:spacing w:before="40" w:after="40"/>
              <w:ind w:firstLine="340"/>
            </w:pPr>
            <w:proofErr w:type="gramStart"/>
            <w:r w:rsidRPr="00903D59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</w:tr>
      <w:tr w:rsidR="003B16F8" w:rsidRPr="00E87B34" w:rsidTr="00672426">
        <w:tc>
          <w:tcPr>
            <w:tcW w:w="2694" w:type="dxa"/>
          </w:tcPr>
          <w:p w:rsidR="003B16F8" w:rsidRPr="00E87B34" w:rsidRDefault="003B16F8" w:rsidP="00672426">
            <w:pPr>
              <w:spacing w:before="40" w:after="40"/>
              <w:jc w:val="center"/>
            </w:pPr>
            <w:r w:rsidRPr="00E87B34">
              <w:t xml:space="preserve">Заправка транспортных средств </w:t>
            </w:r>
          </w:p>
          <w:p w:rsidR="003B16F8" w:rsidRPr="00E87B34" w:rsidRDefault="003B16F8" w:rsidP="00672426">
            <w:pPr>
              <w:spacing w:before="40" w:after="40"/>
              <w:jc w:val="center"/>
              <w:rPr>
                <w:b/>
              </w:rPr>
            </w:pPr>
            <w:r w:rsidRPr="00E87B34">
              <w:t>(4.9.1.1)</w:t>
            </w:r>
          </w:p>
        </w:tc>
        <w:tc>
          <w:tcPr>
            <w:tcW w:w="6484" w:type="dxa"/>
          </w:tcPr>
          <w:p w:rsidR="003B16F8" w:rsidRPr="00E87B34" w:rsidRDefault="003B16F8" w:rsidP="00672426">
            <w:pPr>
              <w:spacing w:before="40" w:after="40"/>
              <w:ind w:firstLine="340"/>
              <w:rPr>
                <w:b/>
                <w:bCs/>
              </w:rPr>
            </w:pPr>
            <w:r w:rsidRPr="00E87B34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3B16F8" w:rsidRPr="00E87B34" w:rsidTr="00672426">
        <w:tc>
          <w:tcPr>
            <w:tcW w:w="2694" w:type="dxa"/>
          </w:tcPr>
          <w:p w:rsidR="003B16F8" w:rsidRPr="00E87B34" w:rsidRDefault="003B16F8" w:rsidP="00672426">
            <w:pPr>
              <w:spacing w:before="40" w:after="40"/>
              <w:jc w:val="center"/>
            </w:pPr>
            <w:r w:rsidRPr="00E87B34">
              <w:t>Хранение автотранспорта</w:t>
            </w:r>
          </w:p>
          <w:p w:rsidR="003B16F8" w:rsidRPr="00E87B34" w:rsidRDefault="003B16F8" w:rsidP="00672426">
            <w:pPr>
              <w:spacing w:before="40" w:after="40"/>
              <w:jc w:val="center"/>
            </w:pPr>
            <w:r w:rsidRPr="00E87B34">
              <w:t>(2.7.1)</w:t>
            </w:r>
          </w:p>
        </w:tc>
        <w:tc>
          <w:tcPr>
            <w:tcW w:w="6484" w:type="dxa"/>
          </w:tcPr>
          <w:p w:rsidR="003B16F8" w:rsidRPr="00E87B34" w:rsidRDefault="003B16F8" w:rsidP="00672426">
            <w:pPr>
              <w:spacing w:before="40" w:after="40"/>
              <w:ind w:firstLine="340"/>
            </w:pPr>
            <w:r w:rsidRPr="00E87B34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E87B34">
                <w:t>кодом 4.9</w:t>
              </w:r>
            </w:hyperlink>
            <w:r w:rsidRPr="00E87B34">
              <w:t xml:space="preserve"> Классификатора</w:t>
            </w:r>
          </w:p>
        </w:tc>
      </w:tr>
      <w:tr w:rsidR="003B16F8" w:rsidRPr="00E87B34" w:rsidTr="00672426">
        <w:tc>
          <w:tcPr>
            <w:tcW w:w="2694" w:type="dxa"/>
          </w:tcPr>
          <w:p w:rsidR="003B16F8" w:rsidRDefault="003B16F8" w:rsidP="00672426">
            <w:pPr>
              <w:spacing w:before="40" w:after="40"/>
              <w:jc w:val="center"/>
            </w:pPr>
            <w:r>
              <w:t xml:space="preserve">Размещение </w:t>
            </w:r>
            <w:r>
              <w:lastRenderedPageBreak/>
              <w:t>автомобильных дорог</w:t>
            </w:r>
          </w:p>
          <w:p w:rsidR="003B16F8" w:rsidRPr="00E87B34" w:rsidRDefault="003B16F8" w:rsidP="00672426">
            <w:pPr>
              <w:spacing w:before="40" w:after="40"/>
              <w:jc w:val="center"/>
            </w:pPr>
            <w:r>
              <w:t>(7.2.1)</w:t>
            </w:r>
          </w:p>
        </w:tc>
        <w:tc>
          <w:tcPr>
            <w:tcW w:w="6484" w:type="dxa"/>
          </w:tcPr>
          <w:p w:rsidR="003B16F8" w:rsidRPr="009B4E61" w:rsidRDefault="003B16F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автомобильных дорог за пределами </w:t>
            </w:r>
            <w:r w:rsidRPr="009B4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 w:rsidRPr="009B4E61">
              <w:rPr>
                <w:rFonts w:ascii="Times New Roman" w:hAnsi="Times New Roman" w:cs="Times New Roman"/>
                <w:sz w:val="24"/>
                <w:szCs w:val="24"/>
              </w:rPr>
              <w:t>дств в гр</w:t>
            </w:r>
            <w:proofErr w:type="gramEnd"/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82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567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</w:t>
            </w:r>
            <w:r w:rsidRPr="009B4E61">
              <w:rPr>
                <w:rFonts w:ascii="Times New Roman" w:hAnsi="Times New Roman" w:cs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3B16F8" w:rsidRPr="00E87B34" w:rsidRDefault="003B16F8" w:rsidP="00672426">
            <w:pPr>
              <w:spacing w:before="40" w:after="40"/>
              <w:ind w:firstLine="340"/>
            </w:pPr>
            <w:r w:rsidRPr="009B4E61"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</w:tbl>
    <w:p w:rsidR="00166D0A" w:rsidRPr="009B4E61" w:rsidRDefault="00166D0A" w:rsidP="00166D0A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lastRenderedPageBreak/>
        <w:t>Примечание:</w:t>
      </w:r>
    </w:p>
    <w:p w:rsidR="00166D0A" w:rsidRDefault="00166D0A" w:rsidP="00787185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i/>
          <w:noProof/>
        </w:rPr>
      </w:pPr>
      <w:r w:rsidRPr="009B4E61">
        <w:rPr>
          <w:bCs/>
        </w:rPr>
        <w:t>Вид разрешенного использования «</w:t>
      </w:r>
      <w:r w:rsidRPr="009B4E61">
        <w:t>Размещение автомобильных дорог (7.2.1)» применяется исключительно в части размещения придорожных стоянок (парковок) транспортных сре</w:t>
      </w:r>
      <w:proofErr w:type="gramStart"/>
      <w:r w:rsidRPr="009B4E61">
        <w:t>дств в гр</w:t>
      </w:r>
      <w:proofErr w:type="gramEnd"/>
      <w:r w:rsidRPr="009B4E61">
        <w:t xml:space="preserve">аницах городских улиц и дорог, за исключением предусмотренных видами разрешенного использования с </w:t>
      </w:r>
      <w:hyperlink w:anchor="P186" w:history="1">
        <w:r w:rsidRPr="009B4E61">
          <w:t>кодами 2.7.1</w:t>
        </w:r>
      </w:hyperlink>
      <w:r w:rsidRPr="009B4E61">
        <w:t xml:space="preserve">, </w:t>
      </w:r>
      <w:hyperlink w:anchor="P382" w:history="1">
        <w:r w:rsidRPr="009B4E61">
          <w:t>4.9</w:t>
        </w:r>
      </w:hyperlink>
      <w:r w:rsidRPr="009B4E61">
        <w:t xml:space="preserve">, </w:t>
      </w:r>
      <w:hyperlink w:anchor="P567" w:history="1">
        <w:r w:rsidRPr="009B4E61">
          <w:t>7.2.3</w:t>
        </w:r>
      </w:hyperlink>
      <w:r w:rsidRPr="009B4E61">
        <w:t xml:space="preserve"> </w:t>
      </w:r>
      <w:r>
        <w:t>Классификатора</w:t>
      </w:r>
      <w:r w:rsidRPr="009B4E61">
        <w:t>, а также некапитальных сооружений, предназначенных для охраны транспортных средств.</w:t>
      </w:r>
    </w:p>
    <w:p w:rsidR="00055538" w:rsidRPr="006F3047" w:rsidRDefault="00055538" w:rsidP="00055538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D837F6" w:rsidRDefault="00D837F6" w:rsidP="00E91D6C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D837F6" w:rsidRPr="00022C92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2.1.1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3154B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022C92">
        <w:rPr>
          <w:rFonts w:ascii="Times New Roman" w:hAnsi="Times New Roman" w:cs="Times New Roman"/>
          <w:bCs/>
          <w:sz w:val="24"/>
          <w:szCs w:val="24"/>
        </w:rPr>
        <w:t>50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D837F6" w:rsidRPr="00022C92" w:rsidRDefault="00D837F6" w:rsidP="00D837F6">
      <w:pPr>
        <w:tabs>
          <w:tab w:val="left" w:pos="284"/>
          <w:tab w:val="left" w:pos="567"/>
        </w:tabs>
        <w:spacing w:after="60"/>
        <w:jc w:val="both"/>
        <w:rPr>
          <w:bCs/>
          <w:vertAlign w:val="superscript"/>
        </w:rPr>
      </w:pPr>
      <w:r w:rsidRPr="00CD4C06">
        <w:t xml:space="preserve">- </w:t>
      </w:r>
      <w:r w:rsidRPr="00022C92">
        <w:t>для вид</w:t>
      </w:r>
      <w:r w:rsidR="00300E80">
        <w:t>а</w:t>
      </w:r>
      <w:r w:rsidRPr="00022C92">
        <w:t xml:space="preserve"> </w:t>
      </w:r>
      <w:r w:rsidRPr="00E81B0E">
        <w:rPr>
          <w:b/>
        </w:rPr>
        <w:t>2.1</w:t>
      </w:r>
      <w:r w:rsidRPr="00022C92">
        <w:t xml:space="preserve"> </w:t>
      </w:r>
      <w:r w:rsidRPr="00022C92">
        <w:rPr>
          <w:bCs/>
        </w:rPr>
        <w:t>минимальный размер –</w:t>
      </w:r>
      <w:r w:rsidRPr="00022C92">
        <w:t xml:space="preserve"> 4</w:t>
      </w:r>
      <w:r w:rsidRPr="00022C92">
        <w:rPr>
          <w:bCs/>
        </w:rPr>
        <w:t>00 м</w:t>
      </w:r>
      <w:proofErr w:type="gramStart"/>
      <w:r w:rsidRPr="00022C92">
        <w:rPr>
          <w:bCs/>
          <w:vertAlign w:val="superscript"/>
        </w:rPr>
        <w:t>2</w:t>
      </w:r>
      <w:proofErr w:type="gramEnd"/>
      <w:r w:rsidRPr="00022C92">
        <w:rPr>
          <w:bCs/>
        </w:rPr>
        <w:t>, максимальный размер – 1500 м</w:t>
      </w:r>
      <w:r w:rsidRPr="00022C92">
        <w:rPr>
          <w:bCs/>
          <w:vertAlign w:val="superscript"/>
        </w:rPr>
        <w:t xml:space="preserve">2 </w:t>
      </w:r>
    </w:p>
    <w:p w:rsidR="00D837F6" w:rsidRPr="00022C92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2.3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>, максимальный размер – 1500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D837F6" w:rsidRPr="00022C92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3.4.1, </w:t>
      </w:r>
      <w:r w:rsidR="00ED1C2D">
        <w:rPr>
          <w:rFonts w:ascii="Times New Roman" w:hAnsi="Times New Roman" w:cs="Times New Roman"/>
          <w:b/>
          <w:sz w:val="24"/>
          <w:szCs w:val="24"/>
        </w:rPr>
        <w:t xml:space="preserve">3.6.1, </w:t>
      </w:r>
      <w:r>
        <w:rPr>
          <w:rFonts w:ascii="Times New Roman" w:hAnsi="Times New Roman" w:cs="Times New Roman"/>
          <w:b/>
          <w:sz w:val="24"/>
          <w:szCs w:val="24"/>
        </w:rPr>
        <w:t>3.8.1, 3.10.1, 4.1,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4.6, 4.9.1.1,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5.1.2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EB2CDE" w:rsidRDefault="00EB2CDE" w:rsidP="00EB2CD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5BEE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5.1 </w:t>
      </w:r>
    </w:p>
    <w:p w:rsidR="00EB2CDE" w:rsidRDefault="00EB2CDE" w:rsidP="00EB2CD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</w:t>
      </w:r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д</w:t>
      </w:r>
      <w:r>
        <w:rPr>
          <w:rFonts w:ascii="Times New Roman" w:hAnsi="Times New Roman" w:cs="Times New Roman"/>
          <w:bCs/>
          <w:sz w:val="24"/>
          <w:szCs w:val="24"/>
        </w:rPr>
        <w:t xml:space="preserve">ля </w:t>
      </w:r>
      <w:r w:rsidRPr="00ED37F3">
        <w:rPr>
          <w:rFonts w:ascii="Times New Roman" w:hAnsi="Times New Roman" w:cs="Times New Roman"/>
          <w:bCs/>
          <w:sz w:val="24"/>
          <w:szCs w:val="24"/>
        </w:rPr>
        <w:t>школьных общеобразовательных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B2CDE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>при вместимости до 400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B2CDE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400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B475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B2CDE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500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B2CDE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600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B2CDE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>свыше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B2CDE" w:rsidRDefault="00EB2CDE" w:rsidP="00EB2CD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</w:t>
      </w:r>
      <w:r w:rsidRPr="00705BEE">
        <w:rPr>
          <w:b/>
          <w:bCs/>
          <w:szCs w:val="24"/>
        </w:rPr>
        <w:t xml:space="preserve"> </w:t>
      </w:r>
      <w:r w:rsidRPr="004D01CD">
        <w:rPr>
          <w:rFonts w:ascii="Times New Roman" w:hAnsi="Times New Roman" w:cs="Times New Roman"/>
          <w:bCs/>
          <w:sz w:val="24"/>
          <w:szCs w:val="24"/>
        </w:rPr>
        <w:t>для д</w:t>
      </w:r>
      <w:r w:rsidRPr="00ED37F3">
        <w:rPr>
          <w:rFonts w:ascii="Times New Roman" w:hAnsi="Times New Roman" w:cs="Times New Roman"/>
          <w:bCs/>
          <w:sz w:val="24"/>
          <w:szCs w:val="24"/>
        </w:rPr>
        <w:t>ошкольных общеобразовательных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B2CDE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на 1 </w:t>
      </w:r>
      <w:r>
        <w:rPr>
          <w:rFonts w:ascii="Times New Roman" w:hAnsi="Times New Roman" w:cs="Times New Roman"/>
          <w:bCs/>
          <w:sz w:val="24"/>
          <w:szCs w:val="24"/>
        </w:rPr>
        <w:t>ребенка;</w:t>
      </w:r>
    </w:p>
    <w:p w:rsidR="00EB2CDE" w:rsidRDefault="00EB2CDE" w:rsidP="00EB2CDE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>свыше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на 1 </w:t>
      </w:r>
      <w:r>
        <w:rPr>
          <w:rFonts w:ascii="Times New Roman" w:hAnsi="Times New Roman" w:cs="Times New Roman"/>
          <w:bCs/>
          <w:sz w:val="24"/>
          <w:szCs w:val="24"/>
        </w:rPr>
        <w:t>ребенка;</w:t>
      </w:r>
      <w:r w:rsidRPr="00B475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B2CDE" w:rsidRPr="004D01CD" w:rsidRDefault="00EB2CDE" w:rsidP="00EB2CDE">
      <w:pPr>
        <w:pStyle w:val="ConsPlusNormal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1CD">
        <w:rPr>
          <w:rFonts w:ascii="Times New Roman" w:hAnsi="Times New Roman" w:cs="Times New Roman"/>
          <w:bCs/>
          <w:sz w:val="24"/>
          <w:szCs w:val="24"/>
        </w:rPr>
        <w:t>для встроенного здания дошкольного общеобразовательного учреждения при вместимости более 100 мест –</w:t>
      </w:r>
      <w:r w:rsidRPr="004D0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4D01C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на 1 ребенка;</w:t>
      </w:r>
    </w:p>
    <w:p w:rsidR="00D837F6" w:rsidRPr="00022C92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D837F6" w:rsidRPr="00022C92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5BEE">
        <w:rPr>
          <w:rFonts w:ascii="Times New Roman" w:hAnsi="Times New Roman" w:cs="Times New Roman"/>
          <w:b/>
          <w:sz w:val="24"/>
          <w:szCs w:val="24"/>
        </w:rPr>
        <w:t>3.1.2</w:t>
      </w:r>
      <w:r>
        <w:rPr>
          <w:rFonts w:ascii="Times New Roman" w:hAnsi="Times New Roman" w:cs="Times New Roman"/>
          <w:b/>
          <w:sz w:val="24"/>
          <w:szCs w:val="24"/>
        </w:rPr>
        <w:t>, 4.9, 8.3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D837F6" w:rsidRPr="00E81B0E" w:rsidRDefault="00D837F6" w:rsidP="00D837F6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2.7.1</w:t>
      </w:r>
      <w:r w:rsidRPr="00E81B0E">
        <w:rPr>
          <w:rFonts w:ascii="Times New Roman" w:hAnsi="Times New Roman" w:cs="Times New Roman"/>
          <w:sz w:val="24"/>
          <w:szCs w:val="24"/>
        </w:rPr>
        <w:t xml:space="preserve"> на одно машино-место </w:t>
      </w:r>
      <w:r w:rsidRPr="00E81B0E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E81B0E">
        <w:rPr>
          <w:rFonts w:ascii="Times New Roman" w:hAnsi="Times New Roman" w:cs="Times New Roman"/>
          <w:sz w:val="24"/>
          <w:szCs w:val="24"/>
        </w:rPr>
        <w:t xml:space="preserve"> 24</w:t>
      </w:r>
      <w:r w:rsidRPr="00E81B0E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E81B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E81B0E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E81B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D837F6" w:rsidRDefault="00D837F6" w:rsidP="00D837F6">
      <w:pPr>
        <w:pStyle w:val="ConsPlusNormal"/>
        <w:spacing w:before="10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 w:rsidR="00C314A1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3.1.1, 5.1.3</w:t>
      </w:r>
      <w:r>
        <w:rPr>
          <w:rFonts w:ascii="Times New Roman" w:hAnsi="Times New Roman" w:cs="Times New Roman"/>
          <w:b/>
          <w:sz w:val="24"/>
          <w:szCs w:val="24"/>
        </w:rPr>
        <w:t>, 7.2.1,</w:t>
      </w:r>
      <w:r w:rsidR="00194229">
        <w:rPr>
          <w:rFonts w:ascii="Times New Roman" w:hAnsi="Times New Roman" w:cs="Times New Roman"/>
          <w:b/>
          <w:sz w:val="24"/>
          <w:szCs w:val="24"/>
        </w:rPr>
        <w:t xml:space="preserve"> 12.0.2,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3D9">
        <w:rPr>
          <w:rFonts w:ascii="Times New Roman" w:hAnsi="Times New Roman" w:cs="Times New Roman"/>
          <w:b/>
          <w:sz w:val="24"/>
          <w:szCs w:val="24"/>
        </w:rPr>
        <w:t>для линейных объектов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622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B72" w:rsidRPr="006A6B72" w:rsidRDefault="006A6B72" w:rsidP="006A6B72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6B72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:rsidR="006A6B72" w:rsidRPr="006A6B72" w:rsidRDefault="006A6B72" w:rsidP="006A6B7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6B72">
        <w:rPr>
          <w:rFonts w:ascii="Times New Roman" w:hAnsi="Times New Roman" w:cs="Times New Roman"/>
          <w:sz w:val="24"/>
          <w:szCs w:val="24"/>
        </w:rPr>
        <w:lastRenderedPageBreak/>
        <w:t xml:space="preserve">для </w:t>
      </w:r>
      <w:r w:rsidRPr="006A6B72">
        <w:rPr>
          <w:rFonts w:ascii="Times New Roman" w:hAnsi="Times New Roman" w:cs="Times New Roman"/>
          <w:b/>
          <w:sz w:val="24"/>
          <w:szCs w:val="24"/>
        </w:rPr>
        <w:t>всех видов</w:t>
      </w:r>
      <w:r w:rsidRPr="006A6B72">
        <w:rPr>
          <w:rFonts w:ascii="Times New Roman" w:hAnsi="Times New Roman" w:cs="Times New Roman"/>
          <w:sz w:val="24"/>
          <w:szCs w:val="24"/>
        </w:rPr>
        <w:t xml:space="preserve"> за исключением видов </w:t>
      </w:r>
      <w:r w:rsidR="00EB2CDE">
        <w:rPr>
          <w:rFonts w:ascii="Times New Roman" w:hAnsi="Times New Roman" w:cs="Times New Roman"/>
          <w:sz w:val="24"/>
          <w:szCs w:val="24"/>
        </w:rPr>
        <w:t xml:space="preserve">2.7.1, </w:t>
      </w:r>
      <w:r w:rsidRPr="006A6B72">
        <w:rPr>
          <w:rFonts w:ascii="Times New Roman" w:hAnsi="Times New Roman" w:cs="Times New Roman"/>
          <w:sz w:val="24"/>
          <w:szCs w:val="24"/>
        </w:rPr>
        <w:t>5.1.3, 7.2.1:</w:t>
      </w:r>
    </w:p>
    <w:p w:rsidR="006A6B72" w:rsidRPr="006A6B72" w:rsidRDefault="006A6B72" w:rsidP="006A6B72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B72">
        <w:rPr>
          <w:rFonts w:ascii="Times New Roman" w:hAnsi="Times New Roman" w:cs="Times New Roman"/>
          <w:sz w:val="24"/>
          <w:szCs w:val="24"/>
        </w:rPr>
        <w:t xml:space="preserve">- </w:t>
      </w:r>
      <w:r w:rsidRPr="006A6B72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:rsidR="006A6B72" w:rsidRPr="006A6B72" w:rsidRDefault="006A6B72" w:rsidP="006A6B72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B72">
        <w:rPr>
          <w:rFonts w:ascii="Times New Roman" w:hAnsi="Times New Roman" w:cs="Times New Roman"/>
          <w:sz w:val="24"/>
          <w:szCs w:val="24"/>
        </w:rPr>
        <w:t xml:space="preserve">- </w:t>
      </w:r>
      <w:r w:rsidRPr="006A6B72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:rsidR="006A6B72" w:rsidRPr="006A6B72" w:rsidRDefault="006A6B72" w:rsidP="006A6B72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6B72">
        <w:rPr>
          <w:rFonts w:ascii="Times New Roman" w:hAnsi="Times New Roman" w:cs="Times New Roman"/>
          <w:sz w:val="24"/>
          <w:szCs w:val="24"/>
        </w:rPr>
        <w:t xml:space="preserve">- минимальный отступ от границ земельных участков до образовательных объектов </w:t>
      </w:r>
      <w:r w:rsidRPr="006A6B72">
        <w:rPr>
          <w:rFonts w:ascii="Times New Roman" w:hAnsi="Times New Roman" w:cs="Times New Roman"/>
          <w:bCs/>
          <w:sz w:val="24"/>
          <w:szCs w:val="24"/>
        </w:rPr>
        <w:t>–</w:t>
      </w:r>
      <w:r w:rsidRPr="006A6B72">
        <w:rPr>
          <w:rFonts w:ascii="Times New Roman" w:hAnsi="Times New Roman" w:cs="Times New Roman"/>
          <w:sz w:val="24"/>
          <w:szCs w:val="24"/>
        </w:rPr>
        <w:t xml:space="preserve"> не менее 4 метров;</w:t>
      </w:r>
    </w:p>
    <w:p w:rsidR="006A6B72" w:rsidRPr="006A6B72" w:rsidRDefault="006A6B72" w:rsidP="006A6B72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 w:rsidRPr="006A6B72">
        <w:rPr>
          <w:b w:val="0"/>
          <w:bCs/>
          <w:color w:val="auto"/>
          <w:szCs w:val="24"/>
          <w:lang w:val="ru-RU"/>
        </w:rPr>
        <w:t xml:space="preserve">- </w:t>
      </w:r>
      <w:r w:rsidRPr="006A6B72">
        <w:rPr>
          <w:b w:val="0"/>
          <w:color w:val="auto"/>
          <w:szCs w:val="24"/>
          <w:lang w:val="ru-RU"/>
        </w:rPr>
        <w:t xml:space="preserve">минимальный отступ от границы земельного участка </w:t>
      </w:r>
      <w:r w:rsidRPr="006A6B72">
        <w:rPr>
          <w:b w:val="0"/>
          <w:bCs/>
          <w:szCs w:val="24"/>
          <w:lang w:val="ru-RU"/>
        </w:rPr>
        <w:t xml:space="preserve">со стороны </w:t>
      </w:r>
      <w:r w:rsidRPr="006A6B72">
        <w:rPr>
          <w:b w:val="0"/>
          <w:bCs/>
          <w:color w:val="auto"/>
          <w:szCs w:val="24"/>
          <w:lang w:val="ru-RU"/>
        </w:rPr>
        <w:t>улицы до общеобразовательного учреждения –</w:t>
      </w:r>
      <w:r w:rsidRPr="006A6B72">
        <w:rPr>
          <w:b w:val="0"/>
          <w:color w:val="auto"/>
          <w:szCs w:val="24"/>
          <w:lang w:val="ru-RU"/>
        </w:rPr>
        <w:t xml:space="preserve"> </w:t>
      </w:r>
      <w:r w:rsidRPr="006A6B72">
        <w:rPr>
          <w:b w:val="0"/>
          <w:bCs/>
          <w:color w:val="auto"/>
          <w:szCs w:val="24"/>
          <w:lang w:val="ru-RU"/>
        </w:rPr>
        <w:t>не менее 25 м;</w:t>
      </w:r>
    </w:p>
    <w:p w:rsidR="00055538" w:rsidRPr="00A30A91" w:rsidRDefault="006A6B72" w:rsidP="006A6B72">
      <w:pPr>
        <w:pStyle w:val="ConsPlusNormal"/>
        <w:spacing w:before="10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30A91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="00EB2CDE" w:rsidRPr="00EB2CDE">
        <w:rPr>
          <w:rFonts w:ascii="Times New Roman" w:hAnsi="Times New Roman" w:cs="Times New Roman"/>
          <w:b/>
          <w:sz w:val="24"/>
          <w:szCs w:val="24"/>
        </w:rPr>
        <w:t xml:space="preserve">2.7.1, </w:t>
      </w:r>
      <w:r w:rsidRPr="00EB2CDE">
        <w:rPr>
          <w:rFonts w:ascii="Times New Roman" w:hAnsi="Times New Roman" w:cs="Times New Roman"/>
          <w:b/>
          <w:sz w:val="24"/>
          <w:szCs w:val="24"/>
        </w:rPr>
        <w:t>5.1.3, 7.2.1,</w:t>
      </w:r>
      <w:r w:rsidR="00194229">
        <w:rPr>
          <w:rFonts w:ascii="Times New Roman" w:hAnsi="Times New Roman" w:cs="Times New Roman"/>
          <w:b/>
          <w:sz w:val="24"/>
          <w:szCs w:val="24"/>
        </w:rPr>
        <w:t xml:space="preserve"> 12.0.2,</w:t>
      </w:r>
      <w:r w:rsidRPr="00EB2CDE">
        <w:rPr>
          <w:rFonts w:ascii="Times New Roman" w:hAnsi="Times New Roman" w:cs="Times New Roman"/>
          <w:b/>
          <w:sz w:val="24"/>
          <w:szCs w:val="24"/>
        </w:rPr>
        <w:t xml:space="preserve"> для линейных объектов</w:t>
      </w:r>
      <w:r w:rsidR="00EB2C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0A91">
        <w:rPr>
          <w:rFonts w:ascii="Times New Roman" w:hAnsi="Times New Roman" w:cs="Times New Roman"/>
          <w:sz w:val="24"/>
          <w:szCs w:val="24"/>
        </w:rPr>
        <w:t>– не подлежит установлению</w:t>
      </w:r>
    </w:p>
    <w:p w:rsidR="00EB2CDE" w:rsidRPr="00825930" w:rsidRDefault="00EB2CDE" w:rsidP="00EB2CDE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сооружений:</w:t>
      </w:r>
    </w:p>
    <w:p w:rsidR="00EB2CDE" w:rsidRPr="00825930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825930">
        <w:rPr>
          <w:rFonts w:ascii="Times New Roman" w:hAnsi="Times New Roman" w:cs="Times New Roman"/>
          <w:b/>
          <w:bCs/>
          <w:sz w:val="24"/>
          <w:szCs w:val="24"/>
        </w:rPr>
        <w:t>2.1.1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4 этажей, включая </w:t>
      </w:r>
      <w:proofErr w:type="gramStart"/>
      <w:r w:rsidRPr="00825930">
        <w:rPr>
          <w:rFonts w:ascii="Times New Roman" w:hAnsi="Times New Roman" w:cs="Times New Roman"/>
          <w:sz w:val="24"/>
          <w:szCs w:val="24"/>
        </w:rPr>
        <w:t>мансардный</w:t>
      </w:r>
      <w:proofErr w:type="gramEnd"/>
      <w:r w:rsidRPr="00825930">
        <w:rPr>
          <w:rFonts w:ascii="Times New Roman" w:hAnsi="Times New Roman" w:cs="Times New Roman"/>
          <w:bCs/>
          <w:sz w:val="24"/>
          <w:szCs w:val="24"/>
        </w:rPr>
        <w:t>;</w:t>
      </w:r>
    </w:p>
    <w:p w:rsidR="00EB2CDE" w:rsidRPr="00825930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825930">
        <w:rPr>
          <w:rFonts w:ascii="Times New Roman" w:hAnsi="Times New Roman" w:cs="Times New Roman"/>
          <w:b/>
          <w:bCs/>
          <w:sz w:val="24"/>
          <w:szCs w:val="24"/>
        </w:rPr>
        <w:t>2.1, 2.3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</w:t>
      </w:r>
      <w:r w:rsidRPr="00825930">
        <w:rPr>
          <w:rFonts w:ascii="Times New Roman" w:hAnsi="Times New Roman" w:cs="Times New Roman"/>
          <w:bCs/>
          <w:sz w:val="24"/>
          <w:szCs w:val="24"/>
        </w:rPr>
        <w:t>3 этажей включительно (высота не более 9 метров до конька здания);</w:t>
      </w:r>
    </w:p>
    <w:p w:rsidR="00EB2CDE" w:rsidRPr="00825930" w:rsidRDefault="00EB2CDE" w:rsidP="00EB2CDE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820A3D">
        <w:rPr>
          <w:rFonts w:ascii="Times New Roman" w:hAnsi="Times New Roman" w:cs="Times New Roman"/>
          <w:b/>
          <w:bCs/>
          <w:sz w:val="24"/>
          <w:szCs w:val="24"/>
        </w:rPr>
        <w:t>3.1.1, 3.1.2,</w:t>
      </w:r>
      <w:r w:rsidRPr="00820A3D">
        <w:rPr>
          <w:bCs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3.4.1, 3.5.1,</w:t>
      </w:r>
      <w:r w:rsidR="00ED1C2D">
        <w:rPr>
          <w:rFonts w:ascii="Times New Roman" w:hAnsi="Times New Roman" w:cs="Times New Roman"/>
          <w:b/>
          <w:sz w:val="24"/>
          <w:szCs w:val="24"/>
        </w:rPr>
        <w:t xml:space="preserve"> 3.6.1,</w:t>
      </w:r>
      <w:r>
        <w:rPr>
          <w:rFonts w:ascii="Times New Roman" w:hAnsi="Times New Roman" w:cs="Times New Roman"/>
          <w:b/>
          <w:sz w:val="24"/>
          <w:szCs w:val="24"/>
        </w:rPr>
        <w:t xml:space="preserve"> 3.8.1, 3.10.1, 4.1,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4.6, 4.9, 4.9.1.1,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5.1.2</w:t>
      </w:r>
      <w:r>
        <w:rPr>
          <w:rFonts w:ascii="Times New Roman" w:hAnsi="Times New Roman" w:cs="Times New Roman"/>
          <w:b/>
          <w:sz w:val="24"/>
          <w:szCs w:val="24"/>
        </w:rPr>
        <w:t>, 8.3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</w:t>
      </w:r>
      <w:r w:rsidRPr="00825930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:rsidR="00EB2CDE" w:rsidRPr="00EB2CDE" w:rsidRDefault="00EB2CDE" w:rsidP="00EB2CDE">
      <w:pPr>
        <w:pStyle w:val="22"/>
        <w:tabs>
          <w:tab w:val="left" w:pos="-142"/>
          <w:tab w:val="left" w:pos="142"/>
        </w:tabs>
        <w:suppressAutoHyphens/>
        <w:spacing w:before="100"/>
        <w:ind w:firstLine="0"/>
        <w:rPr>
          <w:b w:val="0"/>
          <w:szCs w:val="24"/>
          <w:lang w:val="ru-RU"/>
        </w:rPr>
      </w:pPr>
      <w:r w:rsidRPr="00EB2CDE">
        <w:rPr>
          <w:b w:val="0"/>
          <w:color w:val="auto"/>
          <w:szCs w:val="24"/>
          <w:lang w:val="ru-RU"/>
        </w:rPr>
        <w:t>- для вид</w:t>
      </w:r>
      <w:r w:rsidRPr="00EB2CDE">
        <w:rPr>
          <w:b w:val="0"/>
          <w:szCs w:val="24"/>
          <w:lang w:val="ru-RU"/>
        </w:rPr>
        <w:t>ов</w:t>
      </w:r>
      <w:r w:rsidRPr="00825930">
        <w:rPr>
          <w:color w:val="auto"/>
          <w:szCs w:val="24"/>
          <w:lang w:val="ru-RU"/>
        </w:rPr>
        <w:t xml:space="preserve"> </w:t>
      </w:r>
      <w:r w:rsidRPr="00EB2CDE">
        <w:rPr>
          <w:szCs w:val="24"/>
          <w:lang w:val="ru-RU"/>
        </w:rPr>
        <w:t xml:space="preserve">2.7.1, </w:t>
      </w:r>
      <w:r w:rsidRPr="00EB2CDE">
        <w:rPr>
          <w:color w:val="auto"/>
          <w:szCs w:val="24"/>
          <w:lang w:val="ru-RU"/>
        </w:rPr>
        <w:t>5.1.3,</w:t>
      </w:r>
      <w:r w:rsidRPr="00EB2CDE">
        <w:rPr>
          <w:szCs w:val="24"/>
          <w:lang w:val="ru-RU"/>
        </w:rPr>
        <w:t xml:space="preserve"> 7.2.1,</w:t>
      </w:r>
      <w:r w:rsidR="00194229">
        <w:rPr>
          <w:szCs w:val="24"/>
          <w:lang w:val="ru-RU"/>
        </w:rPr>
        <w:t xml:space="preserve"> 12.0.2,</w:t>
      </w:r>
      <w:r w:rsidRPr="00EB2CDE">
        <w:rPr>
          <w:color w:val="auto"/>
          <w:szCs w:val="24"/>
          <w:lang w:val="ru-RU"/>
        </w:rPr>
        <w:t xml:space="preserve"> для линейных объектов</w:t>
      </w:r>
      <w:r w:rsidRPr="00825930">
        <w:rPr>
          <w:b w:val="0"/>
          <w:color w:val="auto"/>
          <w:szCs w:val="24"/>
          <w:lang w:val="ru-RU"/>
        </w:rPr>
        <w:t xml:space="preserve"> </w:t>
      </w:r>
      <w:r w:rsidRPr="00EB2CDE">
        <w:rPr>
          <w:b w:val="0"/>
          <w:color w:val="auto"/>
          <w:szCs w:val="24"/>
          <w:lang w:val="ru-RU"/>
        </w:rPr>
        <w:t>– не подлежит установлению</w:t>
      </w:r>
      <w:r w:rsidRPr="00EB2CDE">
        <w:rPr>
          <w:b w:val="0"/>
          <w:szCs w:val="24"/>
          <w:lang w:val="ru-RU"/>
        </w:rPr>
        <w:t xml:space="preserve"> </w:t>
      </w:r>
    </w:p>
    <w:p w:rsidR="00E91D6C" w:rsidRDefault="00E91D6C" w:rsidP="00E91D6C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622C8B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 xml:space="preserve">: </w:t>
      </w:r>
    </w:p>
    <w:p w:rsidR="00E91D6C" w:rsidRDefault="00E91D6C" w:rsidP="00E91D6C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820A3D">
        <w:rPr>
          <w:bCs/>
          <w:color w:val="auto"/>
          <w:szCs w:val="24"/>
          <w:lang w:val="ru-RU"/>
        </w:rPr>
        <w:t>2.1.1, 2.1, 2.2, 2.3, 5.1.2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60 %</w:t>
      </w:r>
      <w:r>
        <w:rPr>
          <w:b w:val="0"/>
          <w:bCs/>
          <w:color w:val="auto"/>
          <w:szCs w:val="24"/>
          <w:lang w:val="ru-RU"/>
        </w:rPr>
        <w:t>;</w:t>
      </w:r>
    </w:p>
    <w:p w:rsidR="00E91D6C" w:rsidRDefault="00E91D6C" w:rsidP="00E91D6C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820A3D">
        <w:rPr>
          <w:bCs/>
          <w:color w:val="auto"/>
          <w:szCs w:val="24"/>
          <w:lang w:val="ru-RU"/>
        </w:rPr>
        <w:t>3.1.1, 3.1.2, 3.3,</w:t>
      </w:r>
      <w:r>
        <w:rPr>
          <w:bCs/>
          <w:color w:val="auto"/>
          <w:szCs w:val="24"/>
          <w:lang w:val="ru-RU"/>
        </w:rPr>
        <w:t xml:space="preserve"> 3.4.1,</w:t>
      </w:r>
      <w:r w:rsidR="00ED1C2D">
        <w:rPr>
          <w:bCs/>
          <w:color w:val="auto"/>
          <w:szCs w:val="24"/>
          <w:lang w:val="ru-RU"/>
        </w:rPr>
        <w:t xml:space="preserve"> 3.6.1,</w:t>
      </w:r>
      <w:r>
        <w:rPr>
          <w:bCs/>
          <w:color w:val="auto"/>
          <w:szCs w:val="24"/>
          <w:lang w:val="ru-RU"/>
        </w:rPr>
        <w:t xml:space="preserve"> </w:t>
      </w:r>
      <w:r w:rsidRPr="00820A3D">
        <w:rPr>
          <w:bCs/>
          <w:color w:val="auto"/>
          <w:szCs w:val="24"/>
          <w:lang w:val="ru-RU"/>
        </w:rPr>
        <w:t>3.8</w:t>
      </w:r>
      <w:r>
        <w:rPr>
          <w:bCs/>
          <w:color w:val="auto"/>
          <w:szCs w:val="24"/>
          <w:lang w:val="ru-RU"/>
        </w:rPr>
        <w:t>.1</w:t>
      </w:r>
      <w:r w:rsidRPr="00820A3D">
        <w:rPr>
          <w:bCs/>
          <w:color w:val="auto"/>
          <w:szCs w:val="24"/>
          <w:lang w:val="ru-RU"/>
        </w:rPr>
        <w:t xml:space="preserve">, </w:t>
      </w:r>
      <w:r>
        <w:rPr>
          <w:bCs/>
          <w:color w:val="auto"/>
          <w:szCs w:val="24"/>
          <w:lang w:val="ru-RU"/>
        </w:rPr>
        <w:t xml:space="preserve">3.10.1, </w:t>
      </w:r>
      <w:r w:rsidRPr="00820A3D">
        <w:rPr>
          <w:bCs/>
          <w:color w:val="auto"/>
          <w:szCs w:val="24"/>
          <w:lang w:val="ru-RU"/>
        </w:rPr>
        <w:t>4.1, 4.4,</w:t>
      </w:r>
      <w:r w:rsidRPr="001A5C58">
        <w:rPr>
          <w:bCs/>
          <w:color w:val="auto"/>
          <w:sz w:val="16"/>
          <w:szCs w:val="16"/>
          <w:lang w:val="ru-RU"/>
        </w:rPr>
        <w:t xml:space="preserve"> </w:t>
      </w:r>
      <w:r w:rsidRPr="00820A3D">
        <w:rPr>
          <w:bCs/>
          <w:color w:val="auto"/>
          <w:szCs w:val="24"/>
          <w:lang w:val="ru-RU"/>
        </w:rPr>
        <w:t>4.6,</w:t>
      </w:r>
      <w:r w:rsidRPr="001A5C58">
        <w:rPr>
          <w:bCs/>
          <w:color w:val="auto"/>
          <w:sz w:val="16"/>
          <w:szCs w:val="16"/>
          <w:lang w:val="ru-RU"/>
        </w:rPr>
        <w:t xml:space="preserve"> </w:t>
      </w:r>
      <w:r>
        <w:rPr>
          <w:bCs/>
          <w:color w:val="auto"/>
          <w:szCs w:val="24"/>
          <w:lang w:val="ru-RU"/>
        </w:rPr>
        <w:t>4.9,</w:t>
      </w:r>
      <w:r w:rsidRPr="001A5C58">
        <w:rPr>
          <w:bCs/>
          <w:color w:val="auto"/>
          <w:sz w:val="16"/>
          <w:szCs w:val="16"/>
          <w:lang w:val="ru-RU"/>
        </w:rPr>
        <w:t xml:space="preserve"> </w:t>
      </w:r>
      <w:r w:rsidRPr="00820A3D">
        <w:rPr>
          <w:bCs/>
          <w:color w:val="auto"/>
          <w:szCs w:val="24"/>
          <w:lang w:val="ru-RU"/>
        </w:rPr>
        <w:t>4.9.1.1</w:t>
      </w:r>
      <w:r>
        <w:rPr>
          <w:bCs/>
          <w:color w:val="auto"/>
          <w:szCs w:val="24"/>
          <w:lang w:val="ru-RU"/>
        </w:rPr>
        <w:t>,</w:t>
      </w:r>
      <w:r w:rsidRPr="001A5C58">
        <w:rPr>
          <w:bCs/>
          <w:color w:val="auto"/>
          <w:sz w:val="16"/>
          <w:szCs w:val="16"/>
          <w:lang w:val="ru-RU"/>
        </w:rPr>
        <w:t xml:space="preserve"> </w:t>
      </w:r>
      <w:r>
        <w:rPr>
          <w:bCs/>
          <w:color w:val="auto"/>
          <w:szCs w:val="24"/>
          <w:lang w:val="ru-RU"/>
        </w:rPr>
        <w:t>8.3</w:t>
      </w:r>
      <w:r w:rsidRPr="00E91D6C">
        <w:rPr>
          <w:b w:val="0"/>
          <w:bCs/>
          <w:color w:val="auto"/>
          <w:sz w:val="16"/>
          <w:szCs w:val="16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–</w:t>
      </w:r>
      <w:r w:rsidRPr="00E91D6C">
        <w:rPr>
          <w:b w:val="0"/>
          <w:bCs/>
          <w:color w:val="auto"/>
          <w:sz w:val="16"/>
          <w:szCs w:val="16"/>
          <w:lang w:val="ru-RU"/>
        </w:rPr>
        <w:t xml:space="preserve">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7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b w:val="0"/>
          <w:bCs/>
          <w:color w:val="auto"/>
          <w:szCs w:val="24"/>
          <w:lang w:val="ru-RU"/>
        </w:rPr>
        <w:t>;</w:t>
      </w:r>
    </w:p>
    <w:p w:rsidR="00E91D6C" w:rsidRDefault="00E91D6C" w:rsidP="00E91D6C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color w:val="auto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>
        <w:rPr>
          <w:b w:val="0"/>
          <w:color w:val="auto"/>
          <w:lang w:val="ru-RU"/>
        </w:rPr>
        <w:t xml:space="preserve">для вида </w:t>
      </w:r>
      <w:r w:rsidRPr="00820A3D">
        <w:rPr>
          <w:color w:val="auto"/>
          <w:lang w:val="ru-RU"/>
        </w:rPr>
        <w:t>3.5.1</w:t>
      </w:r>
      <w:r w:rsidRPr="006F3047">
        <w:rPr>
          <w:b w:val="0"/>
          <w:color w:val="auto"/>
          <w:lang w:val="ru-RU"/>
        </w:rPr>
        <w:t xml:space="preserve"> </w:t>
      </w:r>
      <w:r w:rsidRPr="006F3047">
        <w:rPr>
          <w:b w:val="0"/>
          <w:bCs/>
          <w:color w:val="auto"/>
          <w:szCs w:val="24"/>
          <w:lang w:val="ru-RU"/>
        </w:rPr>
        <w:t>–</w:t>
      </w:r>
      <w:r w:rsidRPr="006F3047">
        <w:rPr>
          <w:b w:val="0"/>
          <w:color w:val="auto"/>
          <w:lang w:val="ru-RU"/>
        </w:rPr>
        <w:t xml:space="preserve"> не более 50%</w:t>
      </w:r>
    </w:p>
    <w:p w:rsidR="00E91D6C" w:rsidRDefault="00E91D6C" w:rsidP="00E91D6C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color w:val="auto"/>
          <w:lang w:val="ru-RU"/>
        </w:rPr>
        <w:t xml:space="preserve">- для видов </w:t>
      </w:r>
      <w:r w:rsidRPr="00820A3D">
        <w:rPr>
          <w:color w:val="auto"/>
          <w:lang w:val="ru-RU"/>
        </w:rPr>
        <w:t xml:space="preserve">2.7.1, 5.1.3, 7.2.1, </w:t>
      </w:r>
      <w:r w:rsidR="00194229">
        <w:rPr>
          <w:color w:val="auto"/>
          <w:lang w:val="ru-RU"/>
        </w:rPr>
        <w:t xml:space="preserve">12.0.2, </w:t>
      </w:r>
      <w:r w:rsidRPr="00820A3D">
        <w:rPr>
          <w:color w:val="auto"/>
          <w:lang w:val="ru-RU"/>
        </w:rPr>
        <w:t>для линейных объектов</w:t>
      </w:r>
      <w:r>
        <w:rPr>
          <w:b w:val="0"/>
          <w:color w:val="auto"/>
          <w:lang w:val="ru-RU"/>
        </w:rPr>
        <w:t xml:space="preserve"> –</w:t>
      </w:r>
      <w:r w:rsidR="001A5C58">
        <w:rPr>
          <w:b w:val="0"/>
          <w:color w:val="auto"/>
          <w:lang w:val="ru-RU"/>
        </w:rPr>
        <w:t xml:space="preserve"> </w:t>
      </w:r>
      <w:r>
        <w:rPr>
          <w:b w:val="0"/>
          <w:color w:val="auto"/>
          <w:lang w:val="ru-RU"/>
        </w:rPr>
        <w:t>не подлежит установлению</w:t>
      </w:r>
      <w:r>
        <w:rPr>
          <w:b w:val="0"/>
          <w:bCs/>
          <w:color w:val="auto"/>
          <w:szCs w:val="24"/>
          <w:lang w:val="ru-RU"/>
        </w:rPr>
        <w:t xml:space="preserve"> </w:t>
      </w:r>
    </w:p>
    <w:p w:rsidR="001A5C58" w:rsidRDefault="001A5C58" w:rsidP="001A5C58">
      <w:pPr>
        <w:pStyle w:val="22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5) </w:t>
      </w:r>
      <w:r w:rsidRPr="00055538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</w:t>
      </w:r>
      <w:r>
        <w:rPr>
          <w:b w:val="0"/>
          <w:lang w:val="ru-RU"/>
        </w:rPr>
        <w:t>:</w:t>
      </w:r>
    </w:p>
    <w:p w:rsidR="001A5C58" w:rsidRDefault="001A5C58" w:rsidP="001A5C58">
      <w:pPr>
        <w:pStyle w:val="22"/>
        <w:tabs>
          <w:tab w:val="left" w:pos="-142"/>
          <w:tab w:val="left" w:pos="657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>
        <w:rPr>
          <w:b w:val="0"/>
          <w:bCs/>
          <w:color w:val="auto"/>
          <w:szCs w:val="24"/>
          <w:lang w:val="ru-RU"/>
        </w:rPr>
        <w:t xml:space="preserve">для всех видов, кроме вида 3.5.1 </w:t>
      </w:r>
      <w:r w:rsidRPr="006F3047">
        <w:rPr>
          <w:b w:val="0"/>
          <w:bCs/>
          <w:color w:val="auto"/>
          <w:szCs w:val="24"/>
          <w:lang w:val="ru-RU"/>
        </w:rPr>
        <w:t xml:space="preserve">должен быть не менее </w:t>
      </w:r>
      <w:r>
        <w:rPr>
          <w:b w:val="0"/>
          <w:bCs/>
          <w:color w:val="auto"/>
          <w:szCs w:val="24"/>
          <w:lang w:val="ru-RU"/>
        </w:rPr>
        <w:t xml:space="preserve">15 </w:t>
      </w:r>
      <w:r w:rsidRPr="006F3047">
        <w:rPr>
          <w:b w:val="0"/>
          <w:bCs/>
          <w:color w:val="auto"/>
          <w:szCs w:val="24"/>
          <w:lang w:val="ru-RU"/>
        </w:rPr>
        <w:t>%;</w:t>
      </w:r>
    </w:p>
    <w:p w:rsidR="001A5C58" w:rsidRDefault="001A5C58" w:rsidP="001A5C58">
      <w:pPr>
        <w:pStyle w:val="22"/>
        <w:tabs>
          <w:tab w:val="left" w:pos="-142"/>
          <w:tab w:val="left" w:pos="657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>
        <w:rPr>
          <w:b w:val="0"/>
          <w:bCs/>
          <w:color w:val="auto"/>
          <w:szCs w:val="24"/>
          <w:lang w:val="ru-RU"/>
        </w:rPr>
        <w:t xml:space="preserve">для вида 3.5.1 </w:t>
      </w:r>
      <w:r w:rsidRPr="006F3047">
        <w:rPr>
          <w:b w:val="0"/>
          <w:bCs/>
          <w:color w:val="auto"/>
          <w:szCs w:val="24"/>
          <w:lang w:val="ru-RU"/>
        </w:rPr>
        <w:t xml:space="preserve">должен быть не менее </w:t>
      </w:r>
      <w:r>
        <w:rPr>
          <w:b w:val="0"/>
          <w:bCs/>
          <w:color w:val="auto"/>
          <w:szCs w:val="24"/>
          <w:lang w:val="ru-RU"/>
        </w:rPr>
        <w:t>3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b w:val="0"/>
          <w:bCs/>
          <w:color w:val="auto"/>
          <w:szCs w:val="24"/>
          <w:lang w:val="ru-RU"/>
        </w:rPr>
        <w:t xml:space="preserve">. </w:t>
      </w:r>
      <w:r w:rsidRPr="006F3047">
        <w:rPr>
          <w:b w:val="0"/>
          <w:bCs/>
          <w:color w:val="auto"/>
          <w:szCs w:val="24"/>
          <w:lang w:val="ru-RU"/>
        </w:rPr>
        <w:t>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:rsidR="00055538" w:rsidRPr="001A5C58" w:rsidRDefault="001A5C58" w:rsidP="001A5C58">
      <w:pPr>
        <w:autoSpaceDE w:val="0"/>
        <w:autoSpaceDN w:val="0"/>
        <w:adjustRightInd w:val="0"/>
        <w:spacing w:after="60"/>
        <w:jc w:val="both"/>
      </w:pPr>
      <w:r w:rsidRPr="001A5C58">
        <w:rPr>
          <w:bCs/>
        </w:rPr>
        <w:t>- площадь территории, предназначенной для хранения транспортных средств общественных зданий – не менее 10% площади земельного участка</w:t>
      </w:r>
    </w:p>
    <w:p w:rsidR="00CA671C" w:rsidRPr="00A943BD" w:rsidRDefault="00CA671C" w:rsidP="00A943BD">
      <w:pPr>
        <w:autoSpaceDE w:val="0"/>
        <w:autoSpaceDN w:val="0"/>
        <w:adjustRightInd w:val="0"/>
        <w:spacing w:before="60" w:after="60"/>
        <w:ind w:firstLine="709"/>
        <w:jc w:val="both"/>
        <w:rPr>
          <w:b/>
        </w:rPr>
      </w:pPr>
      <w:r w:rsidRPr="00A943BD">
        <w:rPr>
          <w:b/>
        </w:rPr>
        <w:t>Примечания:</w:t>
      </w:r>
    </w:p>
    <w:p w:rsidR="00CA671C" w:rsidRPr="007A622B" w:rsidRDefault="00CA671C" w:rsidP="00A943BD">
      <w:pPr>
        <w:autoSpaceDE w:val="0"/>
        <w:autoSpaceDN w:val="0"/>
        <w:adjustRightInd w:val="0"/>
        <w:jc w:val="both"/>
      </w:pPr>
      <w:r w:rsidRPr="007A622B">
        <w:t>1.</w:t>
      </w:r>
      <w:r w:rsidR="00A943BD">
        <w:t xml:space="preserve"> </w:t>
      </w:r>
      <w:r w:rsidRPr="007A622B">
        <w:t>Допускается блокировка хозяйственных построек на смежных приусадебных участках по взаимному согласию домовладельцев, а также блокировка хозяйственных построек к основному строению.</w:t>
      </w:r>
    </w:p>
    <w:p w:rsidR="00CA671C" w:rsidRPr="007A622B" w:rsidRDefault="00CA671C" w:rsidP="00A943BD">
      <w:pPr>
        <w:autoSpaceDE w:val="0"/>
        <w:autoSpaceDN w:val="0"/>
        <w:adjustRightInd w:val="0"/>
        <w:jc w:val="both"/>
      </w:pPr>
      <w:r w:rsidRPr="007A622B">
        <w:t>2.</w:t>
      </w:r>
      <w:r w:rsidR="00A943BD">
        <w:t xml:space="preserve"> </w:t>
      </w:r>
      <w:r w:rsidRPr="007A622B">
        <w:t>Нежилые помещения размещаются на первых этажах жилых домов или пристраиваются к ним при условии,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автотранспорта.</w:t>
      </w:r>
    </w:p>
    <w:p w:rsidR="00CA671C" w:rsidRPr="007A622B" w:rsidRDefault="00CA671C" w:rsidP="00A943BD">
      <w:pPr>
        <w:autoSpaceDE w:val="0"/>
        <w:autoSpaceDN w:val="0"/>
        <w:adjustRightInd w:val="0"/>
        <w:jc w:val="both"/>
      </w:pPr>
      <w:r w:rsidRPr="007A622B">
        <w:t>3.</w:t>
      </w:r>
      <w:r w:rsidR="00A943BD">
        <w:t xml:space="preserve"> </w:t>
      </w:r>
      <w:r w:rsidRPr="007A622B">
        <w:t>Вспомогательные строения размещать со стороны улицы не допускается.</w:t>
      </w:r>
    </w:p>
    <w:p w:rsidR="00CA671C" w:rsidRDefault="00CA671C" w:rsidP="00A943BD">
      <w:pPr>
        <w:autoSpaceDE w:val="0"/>
        <w:autoSpaceDN w:val="0"/>
        <w:adjustRightInd w:val="0"/>
        <w:jc w:val="both"/>
      </w:pPr>
      <w:r w:rsidRPr="007A622B">
        <w:lastRenderedPageBreak/>
        <w:t>4.</w:t>
      </w:r>
      <w:r w:rsidR="00A943BD">
        <w:t xml:space="preserve"> </w:t>
      </w:r>
      <w:r w:rsidRPr="007A622B">
        <w:t>Требования к ограждению земельных участков, выходящих на магистральные дороги: характер ограждения и его высота должны быть единообразными как минимум на протяжении одного квартала с обеих сторон улицы и согласовываются с Администрацией Лежневского городского поселения.</w:t>
      </w:r>
    </w:p>
    <w:p w:rsidR="002547AD" w:rsidRPr="00AF03BD" w:rsidRDefault="002547AD" w:rsidP="00A943BD">
      <w:pPr>
        <w:autoSpaceDE w:val="0"/>
        <w:autoSpaceDN w:val="0"/>
        <w:adjustRightInd w:val="0"/>
        <w:spacing w:before="240" w:after="240"/>
        <w:ind w:firstLine="709"/>
        <w:jc w:val="both"/>
        <w:rPr>
          <w:noProof/>
        </w:rPr>
      </w:pPr>
      <w:r w:rsidRPr="00AF03BD">
        <w:rPr>
          <w:b/>
          <w:bCs/>
          <w:noProof/>
        </w:rPr>
        <w:t xml:space="preserve">Ж-3 - </w:t>
      </w:r>
      <w:r w:rsidRPr="00AF03BD">
        <w:rPr>
          <w:b/>
          <w:bCs/>
        </w:rPr>
        <w:t>з</w:t>
      </w:r>
      <w:r w:rsidRPr="00AF03BD">
        <w:rPr>
          <w:b/>
          <w:bCs/>
          <w:noProof/>
        </w:rPr>
        <w:t xml:space="preserve">она </w:t>
      </w:r>
      <w:r w:rsidR="00C36431" w:rsidRPr="00C36431">
        <w:rPr>
          <w:b/>
        </w:rPr>
        <w:t xml:space="preserve">застройки среднеэтажными </w:t>
      </w:r>
      <w:r w:rsidR="00C36431" w:rsidRPr="00C36431">
        <w:rPr>
          <w:b/>
          <w:noProof/>
        </w:rPr>
        <w:t xml:space="preserve">жилыми </w:t>
      </w:r>
      <w:r w:rsidR="00C36431" w:rsidRPr="00C36431">
        <w:rPr>
          <w:b/>
        </w:rPr>
        <w:t>домами</w:t>
      </w:r>
    </w:p>
    <w:p w:rsidR="002547AD" w:rsidRPr="00AF03BD" w:rsidRDefault="002547AD" w:rsidP="006F6CB8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Зона </w:t>
      </w:r>
      <w:r w:rsidR="00C36431" w:rsidRPr="00672426">
        <w:t>застройки среднеэтажн</w:t>
      </w:r>
      <w:r w:rsidR="00C36431">
        <w:t>ыми</w:t>
      </w:r>
      <w:r w:rsidR="00C36431" w:rsidRPr="00672426">
        <w:t xml:space="preserve"> </w:t>
      </w:r>
      <w:r w:rsidR="00C36431" w:rsidRPr="00672426">
        <w:rPr>
          <w:noProof/>
        </w:rPr>
        <w:t>жил</w:t>
      </w:r>
      <w:r w:rsidR="00C36431">
        <w:rPr>
          <w:noProof/>
        </w:rPr>
        <w:t>ыми</w:t>
      </w:r>
      <w:r w:rsidR="00C36431" w:rsidRPr="00672426">
        <w:rPr>
          <w:noProof/>
        </w:rPr>
        <w:t xml:space="preserve"> </w:t>
      </w:r>
      <w:r w:rsidR="00C36431">
        <w:t>домами:</w:t>
      </w:r>
      <w:r w:rsidR="00C36431" w:rsidRPr="00AF03BD">
        <w:t xml:space="preserve"> </w:t>
      </w:r>
      <w:r w:rsidRPr="00AF03BD">
        <w:t>Ж</w:t>
      </w:r>
      <w:r w:rsidRPr="00AF03BD">
        <w:rPr>
          <w:noProof/>
        </w:rPr>
        <w:t xml:space="preserve">-3 </w:t>
      </w:r>
      <w:r w:rsidR="00C36431">
        <w:rPr>
          <w:noProof/>
        </w:rPr>
        <w:t>предназначена для размещения</w:t>
      </w:r>
      <w:r w:rsidRPr="00AF03BD">
        <w:rPr>
          <w:noProof/>
        </w:rPr>
        <w:t xml:space="preserve"> </w:t>
      </w:r>
      <w:r w:rsidR="008D3469" w:rsidRPr="002645BD">
        <w:rPr>
          <w:noProof/>
        </w:rPr>
        <w:t xml:space="preserve">отдельно </w:t>
      </w:r>
      <w:r w:rsidR="008D3469" w:rsidRPr="002645BD">
        <w:t>с</w:t>
      </w:r>
      <w:r w:rsidR="008D3469" w:rsidRPr="002645BD">
        <w:rPr>
          <w:noProof/>
        </w:rPr>
        <w:t xml:space="preserve">тоящих </w:t>
      </w:r>
      <w:r w:rsidR="008D3469" w:rsidRPr="002645BD">
        <w:t>и</w:t>
      </w:r>
      <w:r w:rsidR="008D3469" w:rsidRPr="002645BD">
        <w:rPr>
          <w:noProof/>
        </w:rPr>
        <w:t xml:space="preserve"> </w:t>
      </w:r>
      <w:r w:rsidR="008D3469" w:rsidRPr="002645BD">
        <w:t>б</w:t>
      </w:r>
      <w:r w:rsidR="008D3469" w:rsidRPr="002645BD">
        <w:rPr>
          <w:noProof/>
        </w:rPr>
        <w:t xml:space="preserve">локированных </w:t>
      </w:r>
      <w:r w:rsidR="008D3469" w:rsidRPr="002645BD">
        <w:t>и</w:t>
      </w:r>
      <w:r w:rsidR="008D3469" w:rsidRPr="002645BD">
        <w:rPr>
          <w:noProof/>
        </w:rPr>
        <w:t xml:space="preserve">ндивидуальных </w:t>
      </w:r>
      <w:r w:rsidR="008D3469" w:rsidRPr="002645BD">
        <w:t>ж</w:t>
      </w:r>
      <w:r w:rsidR="008D3469" w:rsidRPr="002645BD">
        <w:rPr>
          <w:noProof/>
        </w:rPr>
        <w:t xml:space="preserve">илых </w:t>
      </w:r>
      <w:r w:rsidR="008D3469" w:rsidRPr="002645BD">
        <w:t>д</w:t>
      </w:r>
      <w:r w:rsidR="008D3469" w:rsidRPr="002645BD">
        <w:rPr>
          <w:noProof/>
        </w:rPr>
        <w:t xml:space="preserve">омов </w:t>
      </w:r>
      <w:r w:rsidR="008D3469" w:rsidRPr="002645BD">
        <w:t>(</w:t>
      </w:r>
      <w:r w:rsidR="008D3469" w:rsidRPr="002645BD">
        <w:rPr>
          <w:noProof/>
        </w:rPr>
        <w:t xml:space="preserve">коттеджей), </w:t>
      </w:r>
      <w:r w:rsidR="00EE38C3">
        <w:rPr>
          <w:noProof/>
        </w:rPr>
        <w:t xml:space="preserve">малоэтажных </w:t>
      </w:r>
      <w:r w:rsidR="008D3469" w:rsidRPr="002645BD">
        <w:t xml:space="preserve">и </w:t>
      </w:r>
      <w:proofErr w:type="spellStart"/>
      <w:r w:rsidR="008D3469" w:rsidRPr="00672426">
        <w:t>средне</w:t>
      </w:r>
      <w:r w:rsidR="008D3469">
        <w:t>этажных</w:t>
      </w:r>
      <w:proofErr w:type="spellEnd"/>
      <w:r w:rsidR="008D3469">
        <w:t xml:space="preserve"> многоквартирных жилых </w:t>
      </w:r>
      <w:r w:rsidR="008D3469" w:rsidRPr="002645BD">
        <w:t>домов н</w:t>
      </w:r>
      <w:r w:rsidR="008D3469" w:rsidRPr="002645BD">
        <w:rPr>
          <w:noProof/>
        </w:rPr>
        <w:t xml:space="preserve">е </w:t>
      </w:r>
      <w:r w:rsidR="008D3469" w:rsidRPr="002645BD">
        <w:t>в</w:t>
      </w:r>
      <w:r w:rsidR="008D3469" w:rsidRPr="002645BD">
        <w:rPr>
          <w:noProof/>
        </w:rPr>
        <w:t xml:space="preserve">ыше </w:t>
      </w:r>
      <w:r w:rsidR="008D3469">
        <w:t>8</w:t>
      </w:r>
      <w:r w:rsidR="008D3469" w:rsidRPr="00E87B34">
        <w:t xml:space="preserve"> этажей</w:t>
      </w:r>
      <w:r w:rsidR="008D3469" w:rsidRPr="008D3469">
        <w:t xml:space="preserve"> </w:t>
      </w:r>
      <w:r w:rsidR="008D3469" w:rsidRPr="002645BD">
        <w:t>с</w:t>
      </w:r>
      <w:r w:rsidR="008D3469" w:rsidRPr="002645BD">
        <w:rPr>
          <w:noProof/>
        </w:rPr>
        <w:t xml:space="preserve"> </w:t>
      </w:r>
      <w:r w:rsidR="008D3469" w:rsidRPr="002645BD">
        <w:t>о</w:t>
      </w:r>
      <w:r w:rsidR="008D3469" w:rsidRPr="002645BD">
        <w:rPr>
          <w:noProof/>
        </w:rPr>
        <w:t xml:space="preserve">граниченно </w:t>
      </w:r>
      <w:r w:rsidR="008D3469" w:rsidRPr="002645BD">
        <w:t>р</w:t>
      </w:r>
      <w:r w:rsidR="008D3469" w:rsidRPr="002645BD">
        <w:rPr>
          <w:noProof/>
        </w:rPr>
        <w:t xml:space="preserve">азрешенным </w:t>
      </w:r>
      <w:r w:rsidR="008D3469" w:rsidRPr="002645BD">
        <w:t>н</w:t>
      </w:r>
      <w:r w:rsidR="008D3469" w:rsidRPr="002645BD">
        <w:rPr>
          <w:noProof/>
        </w:rPr>
        <w:t xml:space="preserve">абором </w:t>
      </w:r>
      <w:r w:rsidR="008D3469" w:rsidRPr="002645BD">
        <w:t>у</w:t>
      </w:r>
      <w:r w:rsidR="008D3469" w:rsidRPr="002645BD">
        <w:rPr>
          <w:noProof/>
        </w:rPr>
        <w:t xml:space="preserve">слуг </w:t>
      </w:r>
      <w:r w:rsidR="008D3469" w:rsidRPr="002645BD">
        <w:t>м</w:t>
      </w:r>
      <w:r w:rsidR="008D3469" w:rsidRPr="002645BD">
        <w:rPr>
          <w:noProof/>
        </w:rPr>
        <w:t>естного значения</w:t>
      </w:r>
      <w:r w:rsidRPr="00AF03BD">
        <w:rPr>
          <w:noProof/>
        </w:rPr>
        <w:t>.</w:t>
      </w:r>
    </w:p>
    <w:p w:rsidR="002547AD" w:rsidRPr="006F6CB8" w:rsidRDefault="002547AD" w:rsidP="006F6CB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5729F" w:rsidRPr="00E87B34" w:rsidTr="006F6CB8">
        <w:tc>
          <w:tcPr>
            <w:tcW w:w="2694" w:type="dxa"/>
          </w:tcPr>
          <w:p w:rsidR="0075729F" w:rsidRPr="00E87B34" w:rsidRDefault="0075729F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5729F" w:rsidRPr="00E87B34" w:rsidRDefault="0075729F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spacing w:before="40" w:after="40"/>
              <w:jc w:val="center"/>
            </w:pPr>
            <w:r w:rsidRPr="00E87B34">
              <w:t>Среднеэтажная жилая застройка</w:t>
            </w:r>
          </w:p>
          <w:p w:rsidR="006F6CB8" w:rsidRPr="00E87B34" w:rsidRDefault="006F6CB8" w:rsidP="00672426">
            <w:pPr>
              <w:spacing w:before="40" w:after="40"/>
              <w:jc w:val="center"/>
            </w:pPr>
            <w:r w:rsidRPr="00E87B34">
              <w:t>(2.5)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озеленение;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подземных гаражей и автостоянок;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6F6CB8" w:rsidRPr="00E87B34" w:rsidRDefault="006F6CB8" w:rsidP="00672426">
            <w:pPr>
              <w:spacing w:before="40" w:after="40"/>
              <w:ind w:firstLine="340"/>
            </w:pPr>
            <w:r w:rsidRPr="00E87B34"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spacing w:before="40" w:after="40"/>
              <w:jc w:val="center"/>
            </w:pPr>
            <w:r w:rsidRPr="00E87B34">
              <w:t>Малоэтажная многоквартирная жилая застройка</w:t>
            </w:r>
          </w:p>
          <w:p w:rsidR="006F6CB8" w:rsidRPr="00E87B34" w:rsidRDefault="006F6CB8" w:rsidP="00672426">
            <w:pPr>
              <w:spacing w:before="40" w:after="40"/>
              <w:jc w:val="center"/>
            </w:pPr>
            <w:r w:rsidRPr="00E87B34">
              <w:t>(2.1.1)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spacing w:before="40" w:after="40"/>
              <w:ind w:firstLine="317"/>
            </w:pPr>
            <w:r w:rsidRPr="00E87B34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87B34">
              <w:t>мансардный</w:t>
            </w:r>
            <w:proofErr w:type="gramEnd"/>
            <w:r w:rsidRPr="00E87B34">
              <w:t xml:space="preserve">); </w:t>
            </w:r>
          </w:p>
          <w:p w:rsidR="006F6CB8" w:rsidRPr="00E87B34" w:rsidRDefault="006F6CB8" w:rsidP="00672426">
            <w:pPr>
              <w:spacing w:before="40" w:after="40"/>
              <w:ind w:firstLine="317"/>
            </w:pPr>
            <w:r w:rsidRPr="00E87B34">
              <w:t xml:space="preserve">обустройство спортивных и детских площадок, площадок для отдыха; </w:t>
            </w:r>
          </w:p>
          <w:p w:rsidR="006F6CB8" w:rsidRPr="00E87B34" w:rsidRDefault="006F6CB8" w:rsidP="00672426">
            <w:pPr>
              <w:spacing w:before="40" w:after="40"/>
              <w:ind w:firstLine="317"/>
            </w:pPr>
            <w:r w:rsidRPr="00E87B34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spacing w:before="40" w:after="40"/>
              <w:jc w:val="center"/>
            </w:pPr>
            <w:r w:rsidRPr="00E87B34">
              <w:t>Для индивидуального жилищного строительства</w:t>
            </w:r>
          </w:p>
          <w:p w:rsidR="006F6CB8" w:rsidRPr="00E87B34" w:rsidRDefault="006F6CB8" w:rsidP="00672426">
            <w:pPr>
              <w:spacing w:before="40" w:after="40"/>
              <w:jc w:val="center"/>
            </w:pPr>
            <w:r w:rsidRPr="00E87B34">
              <w:t>(2.1)</w:t>
            </w:r>
          </w:p>
        </w:tc>
        <w:tc>
          <w:tcPr>
            <w:tcW w:w="6484" w:type="dxa"/>
            <w:vAlign w:val="center"/>
          </w:tcPr>
          <w:p w:rsidR="006F6CB8" w:rsidRPr="00E87B34" w:rsidRDefault="006F6CB8" w:rsidP="00672426">
            <w:pPr>
              <w:spacing w:before="40" w:after="40"/>
              <w:ind w:firstLine="340"/>
            </w:pPr>
            <w:r w:rsidRPr="00E87B34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:rsidR="006F6CB8" w:rsidRPr="00E87B34" w:rsidRDefault="006F6CB8" w:rsidP="00672426">
            <w:pPr>
              <w:spacing w:before="40" w:after="40"/>
              <w:ind w:firstLine="340"/>
            </w:pPr>
            <w:r w:rsidRPr="00E87B34">
              <w:t xml:space="preserve">выращивание сельскохозяйственных культур; </w:t>
            </w:r>
          </w:p>
          <w:p w:rsidR="006F6CB8" w:rsidRPr="00E87B34" w:rsidRDefault="006F6CB8" w:rsidP="00672426">
            <w:pPr>
              <w:spacing w:before="40" w:after="40"/>
              <w:ind w:firstLine="340"/>
            </w:pPr>
            <w:r w:rsidRPr="00E87B34">
              <w:t>размещение индивидуальных гаражей и хозяйственных построек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Блокированная жилая застройка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(2.3)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(жилые дома блокированной застройки);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индивидуальных гаражей и иных вспомогательных сооружений;</w:t>
            </w:r>
          </w:p>
          <w:p w:rsidR="006F6CB8" w:rsidRPr="00E87B34" w:rsidRDefault="006F6CB8" w:rsidP="00672426">
            <w:pPr>
              <w:spacing w:before="40" w:after="40"/>
              <w:ind w:firstLine="317"/>
            </w:pPr>
            <w:r w:rsidRPr="00E87B34">
              <w:t>обустройство спортивных и детских площадок, площадок для отдыха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(3.4.1)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(3.5.1)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317"/>
              <w:jc w:val="both"/>
              <w:rPr>
                <w:sz w:val="24"/>
                <w:szCs w:val="24"/>
              </w:rPr>
            </w:pPr>
            <w:proofErr w:type="gramStart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Бытовое обслуживание</w:t>
            </w:r>
          </w:p>
          <w:p w:rsidR="006F6CB8" w:rsidRPr="00E87B34" w:rsidRDefault="006F6CB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</w:t>
            </w:r>
            <w:proofErr w:type="gramStart"/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:rsidR="006F6CB8" w:rsidRPr="00E87B34" w:rsidRDefault="006F6CB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:rsidR="006F6CB8" w:rsidRPr="00E87B34" w:rsidRDefault="006F6CB8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Pr="00E87B34" w:rsidRDefault="006F6CB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 xml:space="preserve">Амбулаторное ветеринарное обслуживание </w:t>
            </w:r>
          </w:p>
          <w:p w:rsidR="006F6CB8" w:rsidRPr="00E87B34" w:rsidRDefault="006F6CB8" w:rsidP="0067242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(3.10.1)</w:t>
            </w:r>
          </w:p>
        </w:tc>
        <w:tc>
          <w:tcPr>
            <w:tcW w:w="6484" w:type="dxa"/>
          </w:tcPr>
          <w:p w:rsidR="006F6CB8" w:rsidRPr="00E87B34" w:rsidRDefault="006F6CB8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6F6CB8" w:rsidRPr="00E87B34" w:rsidTr="006F6CB8">
        <w:tc>
          <w:tcPr>
            <w:tcW w:w="2694" w:type="dxa"/>
          </w:tcPr>
          <w:p w:rsidR="006F6CB8" w:rsidRDefault="006F6CB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91E31">
              <w:rPr>
                <w:rFonts w:ascii="Times New Roman" w:hAnsi="Times New Roman" w:cs="Times New Roman"/>
              </w:rPr>
              <w:t xml:space="preserve">Обеспечение </w:t>
            </w:r>
            <w:r w:rsidRPr="00D91E31">
              <w:rPr>
                <w:rFonts w:ascii="Times New Roman" w:hAnsi="Times New Roman" w:cs="Times New Roman"/>
              </w:rPr>
              <w:lastRenderedPageBreak/>
              <w:t>внутреннего правопорядка</w:t>
            </w:r>
          </w:p>
          <w:p w:rsidR="006F6CB8" w:rsidRPr="00D91E31" w:rsidRDefault="006F6CB8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(8.3)</w:t>
            </w:r>
          </w:p>
        </w:tc>
        <w:tc>
          <w:tcPr>
            <w:tcW w:w="6484" w:type="dxa"/>
          </w:tcPr>
          <w:p w:rsidR="006F6CB8" w:rsidRPr="00D91E31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объектов капитального строительства, </w:t>
            </w:r>
            <w:r w:rsidRPr="00D91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необходимых для подготовки и поддержания в готовности органов внутренних дел, </w:t>
            </w:r>
            <w:proofErr w:type="spellStart"/>
            <w:r w:rsidRPr="00D91E31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D91E31">
              <w:rPr>
                <w:rFonts w:ascii="Times New Roman" w:hAnsi="Times New Roman" w:cs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6F6CB8" w:rsidRPr="00E87B34" w:rsidRDefault="006F6CB8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194229" w:rsidRPr="00E87B34" w:rsidTr="006F6CB8">
        <w:tc>
          <w:tcPr>
            <w:tcW w:w="2694" w:type="dxa"/>
          </w:tcPr>
          <w:p w:rsidR="00194229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</w:rPr>
              <w:lastRenderedPageBreak/>
              <w:t>Благоустройство территории</w:t>
            </w:r>
          </w:p>
          <w:p w:rsidR="00194229" w:rsidRPr="00250F36" w:rsidRDefault="00194229" w:rsidP="0019422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484" w:type="dxa"/>
          </w:tcPr>
          <w:p w:rsidR="00194229" w:rsidRPr="00250F36" w:rsidRDefault="00194229" w:rsidP="00194229">
            <w:pPr>
              <w:tabs>
                <w:tab w:val="left" w:pos="1128"/>
              </w:tabs>
              <w:ind w:firstLine="317"/>
              <w:rPr>
                <w:sz w:val="20"/>
                <w:szCs w:val="20"/>
              </w:rPr>
            </w:pPr>
            <w:r w:rsidRPr="00903D59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2547AD" w:rsidRDefault="002547AD" w:rsidP="006F6CB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  <w:noProof/>
        </w:rPr>
        <w:t xml:space="preserve">Вспомогательные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="00436552" w:rsidRPr="00210B16">
        <w:rPr>
          <w:b/>
          <w:bCs/>
          <w:i/>
        </w:rPr>
        <w:t>р</w:t>
      </w:r>
      <w:r w:rsidR="00436552" w:rsidRPr="00210B16">
        <w:rPr>
          <w:b/>
          <w:bCs/>
          <w:i/>
          <w:noProof/>
        </w:rPr>
        <w:t xml:space="preserve">азрешенного </w:t>
      </w:r>
      <w:r w:rsidR="00436552" w:rsidRPr="00210B16">
        <w:rPr>
          <w:b/>
          <w:bCs/>
          <w:i/>
        </w:rPr>
        <w:t>и</w:t>
      </w:r>
      <w:r w:rsidR="00436552" w:rsidRPr="00210B16">
        <w:rPr>
          <w:b/>
          <w:bCs/>
          <w:i/>
          <w:noProof/>
        </w:rPr>
        <w:t xml:space="preserve">спользования </w:t>
      </w:r>
      <w:r w:rsidR="00436552"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87185" w:rsidRPr="00E87B34" w:rsidTr="00672426">
        <w:tc>
          <w:tcPr>
            <w:tcW w:w="2694" w:type="dxa"/>
          </w:tcPr>
          <w:p w:rsidR="00787185" w:rsidRPr="00E87B34" w:rsidRDefault="00787185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87185" w:rsidRPr="00E87B34" w:rsidRDefault="00787185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87185" w:rsidRPr="00E87B34" w:rsidTr="00672426">
        <w:tc>
          <w:tcPr>
            <w:tcW w:w="2694" w:type="dxa"/>
          </w:tcPr>
          <w:p w:rsidR="00787185" w:rsidRPr="00E87B34" w:rsidRDefault="00787185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:rsidR="00787185" w:rsidRPr="00E87B34" w:rsidRDefault="00787185" w:rsidP="00672426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:rsidR="00787185" w:rsidRPr="00E87B34" w:rsidRDefault="00787185" w:rsidP="00672426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E87B34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E87B34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787185" w:rsidRPr="00E87B34" w:rsidTr="00672426">
        <w:tc>
          <w:tcPr>
            <w:tcW w:w="2694" w:type="dxa"/>
          </w:tcPr>
          <w:p w:rsidR="00787185" w:rsidRDefault="00787185" w:rsidP="00672426">
            <w:pPr>
              <w:spacing w:before="40" w:after="40"/>
              <w:jc w:val="center"/>
            </w:pPr>
            <w:r>
              <w:t>Размещение автомобильных дорог</w:t>
            </w:r>
          </w:p>
          <w:p w:rsidR="00787185" w:rsidRPr="00E87B34" w:rsidRDefault="00787185" w:rsidP="00672426">
            <w:pPr>
              <w:spacing w:before="40" w:after="40"/>
              <w:jc w:val="center"/>
            </w:pPr>
            <w:r>
              <w:t>(7.2.1)</w:t>
            </w:r>
          </w:p>
        </w:tc>
        <w:tc>
          <w:tcPr>
            <w:tcW w:w="6484" w:type="dxa"/>
          </w:tcPr>
          <w:p w:rsidR="00787185" w:rsidRPr="009B4E61" w:rsidRDefault="00787185" w:rsidP="00672426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E61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 w:rsidRPr="009B4E61">
              <w:rPr>
                <w:rFonts w:ascii="Times New Roman" w:hAnsi="Times New Roman" w:cs="Times New Roman"/>
                <w:sz w:val="24"/>
                <w:szCs w:val="24"/>
              </w:rPr>
              <w:t>дств в гр</w:t>
            </w:r>
            <w:proofErr w:type="gramEnd"/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кодами 2.7.1</w:t>
              </w:r>
            </w:hyperlink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82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4.9</w:t>
              </w:r>
            </w:hyperlink>
            <w:r w:rsidRPr="009B4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567" w:history="1">
              <w:r w:rsidRPr="009B4E61">
                <w:rPr>
                  <w:rFonts w:ascii="Times New Roman" w:hAnsi="Times New Roman" w:cs="Times New Roman"/>
                  <w:sz w:val="24"/>
                  <w:szCs w:val="24"/>
                </w:rPr>
                <w:t>7.2.3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</w:t>
            </w:r>
            <w:r w:rsidRPr="009B4E61">
              <w:rPr>
                <w:rFonts w:ascii="Times New Roman" w:hAnsi="Times New Roman" w:cs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787185" w:rsidRPr="00E87B34" w:rsidRDefault="00787185" w:rsidP="00672426">
            <w:pPr>
              <w:spacing w:before="40" w:after="40"/>
              <w:ind w:firstLine="340"/>
            </w:pPr>
            <w:r w:rsidRPr="009B4E61"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</w:tbl>
    <w:p w:rsidR="00787185" w:rsidRPr="009B4E61" w:rsidRDefault="00787185" w:rsidP="001D5E37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t>Примечание:</w:t>
      </w:r>
    </w:p>
    <w:p w:rsidR="00787185" w:rsidRDefault="00787185" w:rsidP="00787185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i/>
          <w:noProof/>
        </w:rPr>
      </w:pPr>
      <w:r w:rsidRPr="009B4E61">
        <w:rPr>
          <w:bCs/>
        </w:rPr>
        <w:t>Вид разрешенного использования «</w:t>
      </w:r>
      <w:r w:rsidRPr="009B4E61">
        <w:t>Размещение автомобильных дорог (7.2.1)» применяется исключительно в части размещения придорожных стоянок (парковок) транспортных сре</w:t>
      </w:r>
      <w:proofErr w:type="gramStart"/>
      <w:r w:rsidRPr="009B4E61">
        <w:t>дств в гр</w:t>
      </w:r>
      <w:proofErr w:type="gramEnd"/>
      <w:r w:rsidRPr="009B4E61">
        <w:t xml:space="preserve">аницах городских улиц и дорог, за исключением предусмотренных видами разрешенного использования с </w:t>
      </w:r>
      <w:hyperlink w:anchor="P186" w:history="1">
        <w:r w:rsidRPr="009B4E61">
          <w:t>кодами 2.7.1</w:t>
        </w:r>
      </w:hyperlink>
      <w:r w:rsidRPr="009B4E61">
        <w:t xml:space="preserve">, </w:t>
      </w:r>
      <w:hyperlink w:anchor="P382" w:history="1">
        <w:r w:rsidRPr="009B4E61">
          <w:t>4.9</w:t>
        </w:r>
      </w:hyperlink>
      <w:r w:rsidRPr="009B4E61">
        <w:t xml:space="preserve">, </w:t>
      </w:r>
      <w:hyperlink w:anchor="P567" w:history="1">
        <w:r w:rsidRPr="009B4E61">
          <w:t>7.2.3</w:t>
        </w:r>
      </w:hyperlink>
      <w:r w:rsidRPr="009B4E61">
        <w:t xml:space="preserve"> </w:t>
      </w:r>
      <w:r>
        <w:t>Классификатора</w:t>
      </w:r>
      <w:r w:rsidRPr="009B4E61">
        <w:t>, а также некапитальных сооружений, предназначенных для охраны транспортных средств.</w:t>
      </w:r>
    </w:p>
    <w:p w:rsidR="002547AD" w:rsidRDefault="002547AD" w:rsidP="00787185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</w:rPr>
        <w:t>Условно</w:t>
      </w:r>
      <w:r w:rsidRPr="006F6CB8">
        <w:rPr>
          <w:b/>
          <w:bCs/>
          <w:i/>
          <w:noProof/>
        </w:rPr>
        <w:t xml:space="preserve">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="00436552" w:rsidRPr="00210B16">
        <w:rPr>
          <w:b/>
          <w:bCs/>
          <w:i/>
        </w:rPr>
        <w:t>р</w:t>
      </w:r>
      <w:r w:rsidR="00436552" w:rsidRPr="00210B16">
        <w:rPr>
          <w:b/>
          <w:bCs/>
          <w:i/>
          <w:noProof/>
        </w:rPr>
        <w:t xml:space="preserve">азрешенного </w:t>
      </w:r>
      <w:r w:rsidR="00436552" w:rsidRPr="00210B16">
        <w:rPr>
          <w:b/>
          <w:bCs/>
          <w:i/>
        </w:rPr>
        <w:t>и</w:t>
      </w:r>
      <w:r w:rsidR="00436552" w:rsidRPr="00210B16">
        <w:rPr>
          <w:b/>
          <w:bCs/>
          <w:i/>
          <w:noProof/>
        </w:rPr>
        <w:t xml:space="preserve">спользования </w:t>
      </w:r>
      <w:r w:rsidR="00436552"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87185" w:rsidRPr="00E87B34" w:rsidTr="00672426">
        <w:tc>
          <w:tcPr>
            <w:tcW w:w="2694" w:type="dxa"/>
          </w:tcPr>
          <w:p w:rsidR="00787185" w:rsidRPr="00E87B34" w:rsidRDefault="00787185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87185" w:rsidRPr="00E87B34" w:rsidRDefault="00787185" w:rsidP="00672426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87185" w:rsidRPr="00E87B34" w:rsidTr="00672426">
        <w:tc>
          <w:tcPr>
            <w:tcW w:w="2694" w:type="dxa"/>
          </w:tcPr>
          <w:p w:rsidR="00787185" w:rsidRPr="00E87B34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lastRenderedPageBreak/>
              <w:t>Общественное питание</w:t>
            </w:r>
          </w:p>
          <w:p w:rsidR="00787185" w:rsidRPr="00E87B34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:rsidR="00787185" w:rsidRPr="00E87B34" w:rsidRDefault="00787185" w:rsidP="00672426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787185" w:rsidRPr="00E87B34" w:rsidTr="00672426">
        <w:tc>
          <w:tcPr>
            <w:tcW w:w="2694" w:type="dxa"/>
          </w:tcPr>
          <w:p w:rsidR="00787185" w:rsidRPr="00E87B34" w:rsidRDefault="00787185" w:rsidP="00672426">
            <w:pPr>
              <w:spacing w:before="40" w:after="40"/>
              <w:jc w:val="center"/>
            </w:pPr>
            <w:r w:rsidRPr="00E87B34">
              <w:t>Хранение автотранспорта</w:t>
            </w:r>
          </w:p>
          <w:p w:rsidR="00787185" w:rsidRPr="00E87B34" w:rsidRDefault="00787185" w:rsidP="00672426">
            <w:pPr>
              <w:spacing w:before="40" w:after="40"/>
              <w:jc w:val="center"/>
            </w:pPr>
            <w:r w:rsidRPr="00E87B34">
              <w:t>(2.7.1)</w:t>
            </w:r>
          </w:p>
        </w:tc>
        <w:tc>
          <w:tcPr>
            <w:tcW w:w="6484" w:type="dxa"/>
          </w:tcPr>
          <w:p w:rsidR="00787185" w:rsidRPr="00E87B34" w:rsidRDefault="00787185" w:rsidP="00672426">
            <w:pPr>
              <w:spacing w:before="40" w:after="40"/>
              <w:ind w:firstLine="340"/>
            </w:pPr>
            <w:r w:rsidRPr="00E87B34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E87B34">
                <w:t>кодом 4.9</w:t>
              </w:r>
            </w:hyperlink>
            <w:r w:rsidRPr="00E87B34">
              <w:t xml:space="preserve"> Классификатора</w:t>
            </w:r>
          </w:p>
        </w:tc>
      </w:tr>
      <w:tr w:rsidR="00787185" w:rsidRPr="00E87B34" w:rsidTr="00672426">
        <w:tc>
          <w:tcPr>
            <w:tcW w:w="2694" w:type="dxa"/>
          </w:tcPr>
          <w:p w:rsidR="00787185" w:rsidRPr="00E87B34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:rsidR="00787185" w:rsidRPr="00E87B34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:rsidR="00787185" w:rsidRPr="00E87B34" w:rsidRDefault="00787185" w:rsidP="00672426">
            <w:pPr>
              <w:tabs>
                <w:tab w:val="left" w:pos="1128"/>
              </w:tabs>
              <w:spacing w:before="40" w:after="40"/>
              <w:ind w:firstLine="340"/>
            </w:pPr>
            <w:proofErr w:type="gramStart"/>
            <w:r w:rsidRPr="00E87B3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  <w:tr w:rsidR="00787185" w:rsidRPr="00E87B34" w:rsidTr="00672426">
        <w:tc>
          <w:tcPr>
            <w:tcW w:w="2694" w:type="dxa"/>
          </w:tcPr>
          <w:p w:rsidR="00787185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34003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  <w:p w:rsidR="00787185" w:rsidRPr="00C34003" w:rsidRDefault="00787185" w:rsidP="00672426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(3.1.2)</w:t>
            </w:r>
          </w:p>
        </w:tc>
        <w:tc>
          <w:tcPr>
            <w:tcW w:w="6484" w:type="dxa"/>
          </w:tcPr>
          <w:p w:rsidR="00787185" w:rsidRPr="00E87B34" w:rsidRDefault="00787185" w:rsidP="00672426">
            <w:pPr>
              <w:tabs>
                <w:tab w:val="left" w:pos="1128"/>
              </w:tabs>
              <w:spacing w:before="40" w:after="40"/>
              <w:ind w:firstLine="340"/>
            </w:pPr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787185" w:rsidRPr="00E87B34" w:rsidTr="00672426">
        <w:tc>
          <w:tcPr>
            <w:tcW w:w="2694" w:type="dxa"/>
          </w:tcPr>
          <w:p w:rsidR="00787185" w:rsidRDefault="00787185" w:rsidP="00672426">
            <w:pPr>
              <w:spacing w:before="40" w:after="40"/>
              <w:jc w:val="center"/>
            </w:pPr>
            <w:r w:rsidRPr="00E81F97">
              <w:t>Осуществление религиозных обрядов</w:t>
            </w:r>
          </w:p>
          <w:p w:rsidR="00787185" w:rsidRPr="00E87B34" w:rsidRDefault="00787185" w:rsidP="00672426">
            <w:pPr>
              <w:spacing w:before="40" w:after="40"/>
              <w:jc w:val="center"/>
            </w:pPr>
            <w:r>
              <w:t>(3.7.1)</w:t>
            </w:r>
          </w:p>
        </w:tc>
        <w:tc>
          <w:tcPr>
            <w:tcW w:w="6484" w:type="dxa"/>
          </w:tcPr>
          <w:p w:rsidR="00787185" w:rsidRPr="00E87B34" w:rsidRDefault="00787185" w:rsidP="00672426">
            <w:pPr>
              <w:spacing w:before="40" w:after="40"/>
              <w:ind w:firstLine="340"/>
            </w:pPr>
            <w:r w:rsidRPr="00E81F97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</w:tbl>
    <w:p w:rsidR="001A5C58" w:rsidRPr="006F3047" w:rsidRDefault="001A5C58" w:rsidP="001A5C58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1A5C58" w:rsidRDefault="001A5C58" w:rsidP="001A5C58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4653D0" w:rsidRPr="00022C92" w:rsidRDefault="004653D0" w:rsidP="004653D0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2.5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3154B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</w:t>
      </w:r>
      <w:r>
        <w:rPr>
          <w:rFonts w:ascii="Times New Roman" w:hAnsi="Times New Roman" w:cs="Times New Roman"/>
          <w:bCs/>
          <w:sz w:val="24"/>
          <w:szCs w:val="24"/>
        </w:rPr>
        <w:t>– 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4653D0" w:rsidRPr="00022C92" w:rsidRDefault="004653D0" w:rsidP="004653D0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2.1.1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3154B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022C92">
        <w:rPr>
          <w:rFonts w:ascii="Times New Roman" w:hAnsi="Times New Roman" w:cs="Times New Roman"/>
          <w:bCs/>
          <w:sz w:val="24"/>
          <w:szCs w:val="24"/>
        </w:rPr>
        <w:t>50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1A5C58" w:rsidRPr="00022C92" w:rsidRDefault="001A5C58" w:rsidP="001A5C58">
      <w:pPr>
        <w:tabs>
          <w:tab w:val="left" w:pos="284"/>
          <w:tab w:val="left" w:pos="567"/>
        </w:tabs>
        <w:spacing w:after="60"/>
        <w:jc w:val="both"/>
        <w:rPr>
          <w:bCs/>
          <w:vertAlign w:val="superscript"/>
        </w:rPr>
      </w:pPr>
      <w:r w:rsidRPr="00CD4C06">
        <w:t xml:space="preserve">- </w:t>
      </w:r>
      <w:r w:rsidRPr="00022C92">
        <w:t>для вид</w:t>
      </w:r>
      <w:r w:rsidR="00300E80">
        <w:t>а</w:t>
      </w:r>
      <w:r w:rsidRPr="00022C92">
        <w:t xml:space="preserve"> </w:t>
      </w:r>
      <w:r w:rsidRPr="00E81B0E">
        <w:rPr>
          <w:b/>
        </w:rPr>
        <w:t>2.1</w:t>
      </w:r>
      <w:r w:rsidRPr="00022C92">
        <w:t xml:space="preserve"> </w:t>
      </w:r>
      <w:r w:rsidRPr="00022C92">
        <w:rPr>
          <w:bCs/>
        </w:rPr>
        <w:t>минимальный размер –</w:t>
      </w:r>
      <w:r w:rsidRPr="00022C92">
        <w:t xml:space="preserve"> 4</w:t>
      </w:r>
      <w:r w:rsidRPr="00022C92">
        <w:rPr>
          <w:bCs/>
        </w:rPr>
        <w:t>00 м</w:t>
      </w:r>
      <w:proofErr w:type="gramStart"/>
      <w:r w:rsidRPr="00022C92">
        <w:rPr>
          <w:bCs/>
          <w:vertAlign w:val="superscript"/>
        </w:rPr>
        <w:t>2</w:t>
      </w:r>
      <w:proofErr w:type="gramEnd"/>
      <w:r w:rsidRPr="00022C92">
        <w:rPr>
          <w:bCs/>
        </w:rPr>
        <w:t>, максимальный размер – 1500 м</w:t>
      </w:r>
      <w:r w:rsidRPr="00022C92">
        <w:rPr>
          <w:bCs/>
          <w:vertAlign w:val="superscript"/>
        </w:rPr>
        <w:t xml:space="preserve">2 </w:t>
      </w:r>
    </w:p>
    <w:p w:rsidR="001A5C58" w:rsidRPr="00022C92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2.3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>, максимальный размер – 1500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1A5C58" w:rsidRPr="00022C92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3.4.1, 3.10.1,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4.6, </w:t>
      </w:r>
      <w:r w:rsidRPr="00E81B0E">
        <w:rPr>
          <w:rFonts w:ascii="Times New Roman" w:hAnsi="Times New Roman" w:cs="Times New Roman"/>
          <w:b/>
          <w:sz w:val="24"/>
          <w:szCs w:val="24"/>
        </w:rPr>
        <w:t>5.1.2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1A5C58" w:rsidRDefault="001A5C58" w:rsidP="001A5C5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5BEE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5.1 </w:t>
      </w:r>
    </w:p>
    <w:p w:rsidR="001A5C58" w:rsidRDefault="001A5C58" w:rsidP="001A5C58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</w:t>
      </w:r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д</w:t>
      </w:r>
      <w:r>
        <w:rPr>
          <w:rFonts w:ascii="Times New Roman" w:hAnsi="Times New Roman" w:cs="Times New Roman"/>
          <w:bCs/>
          <w:sz w:val="24"/>
          <w:szCs w:val="24"/>
        </w:rPr>
        <w:t xml:space="preserve">ля </w:t>
      </w:r>
      <w:r w:rsidRPr="00ED37F3">
        <w:rPr>
          <w:rFonts w:ascii="Times New Roman" w:hAnsi="Times New Roman" w:cs="Times New Roman"/>
          <w:bCs/>
          <w:sz w:val="24"/>
          <w:szCs w:val="24"/>
        </w:rPr>
        <w:t>школьных общеобразовательных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5C58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>при вместимости до 400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A5C58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400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B475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5C58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500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A5C58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600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A5C58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>свыше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A5C58" w:rsidRDefault="001A5C58" w:rsidP="001A5C58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lastRenderedPageBreak/>
        <w:t>минимальный размер</w:t>
      </w:r>
      <w:r w:rsidRPr="00705BEE">
        <w:rPr>
          <w:b/>
          <w:bCs/>
          <w:szCs w:val="24"/>
        </w:rPr>
        <w:t xml:space="preserve"> </w:t>
      </w:r>
      <w:r w:rsidRPr="004D01CD">
        <w:rPr>
          <w:rFonts w:ascii="Times New Roman" w:hAnsi="Times New Roman" w:cs="Times New Roman"/>
          <w:bCs/>
          <w:sz w:val="24"/>
          <w:szCs w:val="24"/>
        </w:rPr>
        <w:t>для д</w:t>
      </w:r>
      <w:r w:rsidRPr="00ED37F3">
        <w:rPr>
          <w:rFonts w:ascii="Times New Roman" w:hAnsi="Times New Roman" w:cs="Times New Roman"/>
          <w:bCs/>
          <w:sz w:val="24"/>
          <w:szCs w:val="24"/>
        </w:rPr>
        <w:t>ошкольных общеобразовательных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5C58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на 1 </w:t>
      </w:r>
      <w:r>
        <w:rPr>
          <w:rFonts w:ascii="Times New Roman" w:hAnsi="Times New Roman" w:cs="Times New Roman"/>
          <w:bCs/>
          <w:sz w:val="24"/>
          <w:szCs w:val="24"/>
        </w:rPr>
        <w:t>ребенка;</w:t>
      </w:r>
    </w:p>
    <w:p w:rsidR="001A5C58" w:rsidRDefault="001A5C58" w:rsidP="001A5C58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>свыше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на 1 </w:t>
      </w:r>
      <w:r>
        <w:rPr>
          <w:rFonts w:ascii="Times New Roman" w:hAnsi="Times New Roman" w:cs="Times New Roman"/>
          <w:bCs/>
          <w:sz w:val="24"/>
          <w:szCs w:val="24"/>
        </w:rPr>
        <w:t>ребенка;</w:t>
      </w:r>
      <w:r w:rsidRPr="00B475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5C58" w:rsidRPr="004D01CD" w:rsidRDefault="001A5C58" w:rsidP="001A5C58">
      <w:pPr>
        <w:pStyle w:val="ConsPlusNormal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1CD">
        <w:rPr>
          <w:rFonts w:ascii="Times New Roman" w:hAnsi="Times New Roman" w:cs="Times New Roman"/>
          <w:bCs/>
          <w:sz w:val="24"/>
          <w:szCs w:val="24"/>
        </w:rPr>
        <w:t>для встроенного здания дошкольного общеобразовательного учреждения при вместимости более 100 мест –</w:t>
      </w:r>
      <w:r w:rsidRPr="004D0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4D01C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на 1 ребенка;</w:t>
      </w:r>
    </w:p>
    <w:p w:rsidR="001A5C58" w:rsidRPr="00022C92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1A5C58" w:rsidRPr="00022C92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5BEE">
        <w:rPr>
          <w:rFonts w:ascii="Times New Roman" w:hAnsi="Times New Roman" w:cs="Times New Roman"/>
          <w:b/>
          <w:sz w:val="24"/>
          <w:szCs w:val="24"/>
        </w:rPr>
        <w:t>3.1.2</w:t>
      </w:r>
      <w:r>
        <w:rPr>
          <w:rFonts w:ascii="Times New Roman" w:hAnsi="Times New Roman" w:cs="Times New Roman"/>
          <w:b/>
          <w:sz w:val="24"/>
          <w:szCs w:val="24"/>
        </w:rPr>
        <w:t>, 3.7.1, 4.9, 8.3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1A5C58" w:rsidRPr="00E81B0E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2.7.1</w:t>
      </w:r>
      <w:r w:rsidRPr="00E81B0E">
        <w:rPr>
          <w:rFonts w:ascii="Times New Roman" w:hAnsi="Times New Roman" w:cs="Times New Roman"/>
          <w:sz w:val="24"/>
          <w:szCs w:val="24"/>
        </w:rPr>
        <w:t xml:space="preserve"> на одно машино-место </w:t>
      </w:r>
      <w:r w:rsidRPr="00E81B0E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E81B0E">
        <w:rPr>
          <w:rFonts w:ascii="Times New Roman" w:hAnsi="Times New Roman" w:cs="Times New Roman"/>
          <w:sz w:val="24"/>
          <w:szCs w:val="24"/>
        </w:rPr>
        <w:t xml:space="preserve"> 24</w:t>
      </w:r>
      <w:r w:rsidRPr="00E81B0E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E81B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E81B0E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E81B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1A5C58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 w:rsidR="00C314A1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3.1.1, 5.1.3</w:t>
      </w:r>
      <w:r>
        <w:rPr>
          <w:rFonts w:ascii="Times New Roman" w:hAnsi="Times New Roman" w:cs="Times New Roman"/>
          <w:b/>
          <w:sz w:val="24"/>
          <w:szCs w:val="24"/>
        </w:rPr>
        <w:t>, 7.2.1,</w:t>
      </w:r>
      <w:r w:rsidR="00B4718B">
        <w:rPr>
          <w:rFonts w:ascii="Times New Roman" w:hAnsi="Times New Roman" w:cs="Times New Roman"/>
          <w:b/>
          <w:sz w:val="24"/>
          <w:szCs w:val="24"/>
        </w:rPr>
        <w:t xml:space="preserve"> 12.0.2,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3D9">
        <w:rPr>
          <w:rFonts w:ascii="Times New Roman" w:hAnsi="Times New Roman" w:cs="Times New Roman"/>
          <w:b/>
          <w:sz w:val="24"/>
          <w:szCs w:val="24"/>
        </w:rPr>
        <w:t>для линейных объектов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CD4C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C58" w:rsidRDefault="001A5C58" w:rsidP="001A5C58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:rsidR="001A5C58" w:rsidRPr="00277B9A" w:rsidRDefault="001A5C58" w:rsidP="001A5C5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7B9A">
        <w:rPr>
          <w:rFonts w:ascii="Times New Roman" w:hAnsi="Times New Roman" w:cs="Times New Roman"/>
          <w:sz w:val="24"/>
          <w:szCs w:val="24"/>
        </w:rPr>
        <w:t xml:space="preserve">для </w:t>
      </w:r>
      <w:r w:rsidRPr="00277B9A">
        <w:rPr>
          <w:rFonts w:ascii="Times New Roman" w:hAnsi="Times New Roman" w:cs="Times New Roman"/>
          <w:b/>
          <w:sz w:val="24"/>
          <w:szCs w:val="24"/>
        </w:rPr>
        <w:t>всех видов</w:t>
      </w:r>
      <w:r>
        <w:rPr>
          <w:rFonts w:ascii="Times New Roman" w:hAnsi="Times New Roman" w:cs="Times New Roman"/>
          <w:sz w:val="24"/>
          <w:szCs w:val="24"/>
        </w:rPr>
        <w:t xml:space="preserve"> за исключением </w:t>
      </w:r>
      <w:r w:rsidRPr="00277B9A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77B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2.7.1, 5</w:t>
      </w:r>
      <w:r w:rsidRPr="00277B9A">
        <w:rPr>
          <w:rFonts w:ascii="Times New Roman" w:hAnsi="Times New Roman" w:cs="Times New Roman"/>
          <w:sz w:val="24"/>
          <w:szCs w:val="24"/>
        </w:rPr>
        <w:t>.1.3, 7.2.1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A5C58" w:rsidRPr="00CD4C06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:rsidR="001A5C58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:rsidR="001A5C58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2C92">
        <w:rPr>
          <w:rFonts w:ascii="Times New Roman" w:hAnsi="Times New Roman" w:cs="Times New Roman"/>
          <w:sz w:val="24"/>
          <w:szCs w:val="24"/>
        </w:rPr>
        <w:t xml:space="preserve">минимальный отступ от границ земельных участков до образовательных объектов </w:t>
      </w:r>
      <w:r w:rsidRPr="00022C92">
        <w:rPr>
          <w:rFonts w:ascii="Times New Roman" w:hAnsi="Times New Roman" w:cs="Times New Roman"/>
          <w:bCs/>
          <w:sz w:val="24"/>
          <w:szCs w:val="24"/>
        </w:rPr>
        <w:t>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не менее 4 метров;</w:t>
      </w:r>
    </w:p>
    <w:p w:rsidR="001A5C58" w:rsidRDefault="001A5C58" w:rsidP="001A5C58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Pr="006F3047">
        <w:rPr>
          <w:b w:val="0"/>
          <w:color w:val="auto"/>
          <w:lang w:val="ru-RU"/>
        </w:rPr>
        <w:t>минимальный отступ от границы земельного участка</w:t>
      </w:r>
      <w:r>
        <w:rPr>
          <w:b w:val="0"/>
          <w:color w:val="auto"/>
          <w:lang w:val="ru-RU"/>
        </w:rPr>
        <w:t xml:space="preserve"> </w:t>
      </w:r>
      <w:r w:rsidRPr="00C008E8">
        <w:rPr>
          <w:b w:val="0"/>
          <w:bCs/>
          <w:szCs w:val="24"/>
          <w:lang w:val="ru-RU"/>
        </w:rPr>
        <w:t xml:space="preserve">со стороны </w:t>
      </w:r>
      <w:r w:rsidRPr="00C008E8">
        <w:rPr>
          <w:b w:val="0"/>
          <w:bCs/>
          <w:color w:val="auto"/>
          <w:szCs w:val="24"/>
          <w:lang w:val="ru-RU"/>
        </w:rPr>
        <w:t>улиц</w:t>
      </w:r>
      <w:r>
        <w:rPr>
          <w:b w:val="0"/>
          <w:bCs/>
          <w:color w:val="auto"/>
          <w:szCs w:val="24"/>
          <w:lang w:val="ru-RU"/>
        </w:rPr>
        <w:t>ы</w:t>
      </w:r>
      <w:r w:rsidRPr="00C008E8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до</w:t>
      </w:r>
      <w:r w:rsidRPr="00C008E8">
        <w:rPr>
          <w:b w:val="0"/>
          <w:bCs/>
          <w:color w:val="auto"/>
          <w:szCs w:val="24"/>
          <w:lang w:val="ru-RU"/>
        </w:rPr>
        <w:t xml:space="preserve"> общеобразовательного учреждения –</w:t>
      </w:r>
      <w:r w:rsidRPr="00C008E8">
        <w:rPr>
          <w:b w:val="0"/>
          <w:color w:val="auto"/>
          <w:szCs w:val="24"/>
          <w:lang w:val="ru-RU"/>
        </w:rPr>
        <w:t xml:space="preserve"> </w:t>
      </w:r>
      <w:r w:rsidRPr="00C008E8">
        <w:rPr>
          <w:b w:val="0"/>
          <w:bCs/>
          <w:color w:val="auto"/>
          <w:szCs w:val="24"/>
          <w:lang w:val="ru-RU"/>
        </w:rPr>
        <w:t>не менее 25 м;</w:t>
      </w:r>
    </w:p>
    <w:p w:rsidR="001A5C58" w:rsidRPr="00C008E8" w:rsidRDefault="001A5C58" w:rsidP="001A5C58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color w:val="auto"/>
          <w:lang w:val="ru-RU"/>
        </w:rPr>
        <w:t xml:space="preserve">- для видов </w:t>
      </w:r>
      <w:r w:rsidRPr="00825930">
        <w:rPr>
          <w:color w:val="auto"/>
          <w:lang w:val="ru-RU"/>
        </w:rPr>
        <w:t>2.7.1,</w:t>
      </w:r>
      <w:r>
        <w:rPr>
          <w:b w:val="0"/>
          <w:color w:val="auto"/>
          <w:lang w:val="ru-RU"/>
        </w:rPr>
        <w:t xml:space="preserve"> </w:t>
      </w:r>
      <w:r w:rsidRPr="00277B9A">
        <w:rPr>
          <w:color w:val="auto"/>
          <w:lang w:val="ru-RU"/>
        </w:rPr>
        <w:t xml:space="preserve">5.1.3, 7.2.1, </w:t>
      </w:r>
      <w:r w:rsidR="00B4718B">
        <w:rPr>
          <w:color w:val="auto"/>
          <w:lang w:val="ru-RU"/>
        </w:rPr>
        <w:t xml:space="preserve">12.0.2, </w:t>
      </w:r>
      <w:r w:rsidRPr="00277B9A">
        <w:rPr>
          <w:color w:val="auto"/>
          <w:lang w:val="ru-RU"/>
        </w:rPr>
        <w:t>для линейных объектов</w:t>
      </w:r>
      <w:r>
        <w:rPr>
          <w:b w:val="0"/>
          <w:color w:val="auto"/>
          <w:lang w:val="ru-RU"/>
        </w:rPr>
        <w:t xml:space="preserve"> – не подлежит установлению</w:t>
      </w:r>
      <w:r w:rsidRPr="006F3047">
        <w:rPr>
          <w:b w:val="0"/>
          <w:color w:val="auto"/>
          <w:lang w:val="ru-RU"/>
        </w:rPr>
        <w:t>.</w:t>
      </w:r>
    </w:p>
    <w:p w:rsidR="001A5C58" w:rsidRPr="00825930" w:rsidRDefault="001A5C58" w:rsidP="001A5C58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сооружений:</w:t>
      </w:r>
    </w:p>
    <w:p w:rsidR="004653D0" w:rsidRPr="00825930" w:rsidRDefault="004653D0" w:rsidP="004653D0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825930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не выше</w:t>
      </w:r>
      <w:r w:rsidRPr="00825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25930">
        <w:rPr>
          <w:rFonts w:ascii="Times New Roman" w:hAnsi="Times New Roman" w:cs="Times New Roman"/>
          <w:sz w:val="24"/>
          <w:szCs w:val="24"/>
        </w:rPr>
        <w:t xml:space="preserve"> этажей</w:t>
      </w:r>
      <w:r w:rsidRPr="00825930">
        <w:rPr>
          <w:rFonts w:ascii="Times New Roman" w:hAnsi="Times New Roman" w:cs="Times New Roman"/>
          <w:bCs/>
          <w:sz w:val="24"/>
          <w:szCs w:val="24"/>
        </w:rPr>
        <w:t>;</w:t>
      </w:r>
    </w:p>
    <w:p w:rsidR="001A5C58" w:rsidRPr="00825930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825930">
        <w:rPr>
          <w:rFonts w:ascii="Times New Roman" w:hAnsi="Times New Roman" w:cs="Times New Roman"/>
          <w:b/>
          <w:bCs/>
          <w:sz w:val="24"/>
          <w:szCs w:val="24"/>
        </w:rPr>
        <w:t>2.1.1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4 этажей, включая </w:t>
      </w:r>
      <w:proofErr w:type="gramStart"/>
      <w:r w:rsidRPr="00825930">
        <w:rPr>
          <w:rFonts w:ascii="Times New Roman" w:hAnsi="Times New Roman" w:cs="Times New Roman"/>
          <w:sz w:val="24"/>
          <w:szCs w:val="24"/>
        </w:rPr>
        <w:t>мансардный</w:t>
      </w:r>
      <w:proofErr w:type="gramEnd"/>
      <w:r w:rsidRPr="00825930">
        <w:rPr>
          <w:rFonts w:ascii="Times New Roman" w:hAnsi="Times New Roman" w:cs="Times New Roman"/>
          <w:bCs/>
          <w:sz w:val="24"/>
          <w:szCs w:val="24"/>
        </w:rPr>
        <w:t>;</w:t>
      </w:r>
    </w:p>
    <w:p w:rsidR="001A5C58" w:rsidRPr="00825930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825930">
        <w:rPr>
          <w:rFonts w:ascii="Times New Roman" w:hAnsi="Times New Roman" w:cs="Times New Roman"/>
          <w:b/>
          <w:bCs/>
          <w:sz w:val="24"/>
          <w:szCs w:val="24"/>
        </w:rPr>
        <w:t>2.1, 2.3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</w:t>
      </w:r>
      <w:r w:rsidRPr="00825930">
        <w:rPr>
          <w:rFonts w:ascii="Times New Roman" w:hAnsi="Times New Roman" w:cs="Times New Roman"/>
          <w:bCs/>
          <w:sz w:val="24"/>
          <w:szCs w:val="24"/>
        </w:rPr>
        <w:t>3 этажей включительно (высота не более 9 метров до конька здания);</w:t>
      </w:r>
    </w:p>
    <w:p w:rsidR="001A5C58" w:rsidRPr="00825930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820A3D">
        <w:rPr>
          <w:rFonts w:ascii="Times New Roman" w:hAnsi="Times New Roman" w:cs="Times New Roman"/>
          <w:b/>
          <w:bCs/>
          <w:sz w:val="24"/>
          <w:szCs w:val="24"/>
        </w:rPr>
        <w:t>3.1.1, 3.1.2,</w:t>
      </w:r>
      <w:r w:rsidRPr="00820A3D">
        <w:rPr>
          <w:bCs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3.4.1, 3.5.1, 3.10.1, </w:t>
      </w:r>
      <w:r w:rsidRPr="00E81B0E">
        <w:rPr>
          <w:rFonts w:ascii="Times New Roman" w:hAnsi="Times New Roman" w:cs="Times New Roman"/>
          <w:b/>
          <w:sz w:val="24"/>
          <w:szCs w:val="24"/>
        </w:rPr>
        <w:t>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4.6, 4.9, 4.9.1.1,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5.1.2</w:t>
      </w:r>
      <w:r>
        <w:rPr>
          <w:rFonts w:ascii="Times New Roman" w:hAnsi="Times New Roman" w:cs="Times New Roman"/>
          <w:b/>
          <w:sz w:val="24"/>
          <w:szCs w:val="24"/>
        </w:rPr>
        <w:t>, 8.3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</w:t>
      </w:r>
      <w:r w:rsidRPr="00825930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:rsidR="001A5C58" w:rsidRPr="007D587D" w:rsidRDefault="001A5C58" w:rsidP="001A5C58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для видов </w:t>
      </w:r>
      <w:r>
        <w:rPr>
          <w:rFonts w:ascii="Times New Roman" w:hAnsi="Times New Roman" w:cs="Times New Roman"/>
          <w:b/>
          <w:sz w:val="24"/>
          <w:szCs w:val="24"/>
        </w:rPr>
        <w:t xml:space="preserve">2.7.1, </w:t>
      </w:r>
      <w:r w:rsidRPr="000A3E65">
        <w:rPr>
          <w:rFonts w:ascii="Times New Roman" w:hAnsi="Times New Roman" w:cs="Times New Roman"/>
          <w:b/>
          <w:sz w:val="24"/>
          <w:szCs w:val="24"/>
        </w:rPr>
        <w:t>5.1.3, 7.2.1,</w:t>
      </w:r>
      <w:r w:rsidR="00B4718B">
        <w:rPr>
          <w:rFonts w:ascii="Times New Roman" w:hAnsi="Times New Roman" w:cs="Times New Roman"/>
          <w:b/>
          <w:sz w:val="24"/>
          <w:szCs w:val="24"/>
        </w:rPr>
        <w:t xml:space="preserve"> 12.0.2,</w:t>
      </w:r>
      <w:r w:rsidRPr="000A3E65">
        <w:rPr>
          <w:rFonts w:ascii="Times New Roman" w:hAnsi="Times New Roman" w:cs="Times New Roman"/>
          <w:b/>
          <w:sz w:val="24"/>
          <w:szCs w:val="24"/>
        </w:rPr>
        <w:t xml:space="preserve"> для линейных объектов</w:t>
      </w:r>
      <w:r w:rsidRPr="008259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5930">
        <w:rPr>
          <w:rFonts w:ascii="Times New Roman" w:hAnsi="Times New Roman" w:cs="Times New Roman"/>
          <w:sz w:val="24"/>
          <w:szCs w:val="24"/>
        </w:rPr>
        <w:t>– не подлежит установлению</w:t>
      </w:r>
      <w:r w:rsidRPr="007D587D">
        <w:rPr>
          <w:rFonts w:ascii="Times New Roman" w:hAnsi="Times New Roman" w:cs="Times New Roman"/>
          <w:sz w:val="24"/>
          <w:szCs w:val="24"/>
        </w:rPr>
        <w:t>.</w:t>
      </w:r>
    </w:p>
    <w:p w:rsidR="001A5C58" w:rsidRDefault="001A5C58" w:rsidP="001A5C58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622C8B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 xml:space="preserve">: </w:t>
      </w:r>
    </w:p>
    <w:p w:rsidR="004653D0" w:rsidRDefault="004653D0" w:rsidP="003614E5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вида </w:t>
      </w:r>
      <w:r w:rsidRPr="00820A3D">
        <w:rPr>
          <w:bCs/>
          <w:color w:val="auto"/>
          <w:szCs w:val="24"/>
          <w:lang w:val="ru-RU"/>
        </w:rPr>
        <w:t>2.</w:t>
      </w:r>
      <w:r>
        <w:rPr>
          <w:bCs/>
          <w:color w:val="auto"/>
          <w:szCs w:val="24"/>
          <w:lang w:val="ru-RU"/>
        </w:rPr>
        <w:t>5</w:t>
      </w:r>
      <w:r w:rsidRPr="00820A3D">
        <w:rPr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5</w:t>
      </w:r>
      <w:r w:rsidRPr="006F3047">
        <w:rPr>
          <w:b w:val="0"/>
          <w:bCs/>
          <w:color w:val="auto"/>
          <w:szCs w:val="24"/>
          <w:lang w:val="ru-RU"/>
        </w:rPr>
        <w:t>0 %</w:t>
      </w:r>
      <w:r>
        <w:rPr>
          <w:b w:val="0"/>
          <w:bCs/>
          <w:color w:val="auto"/>
          <w:szCs w:val="24"/>
          <w:lang w:val="ru-RU"/>
        </w:rPr>
        <w:t>;</w:t>
      </w:r>
    </w:p>
    <w:p w:rsidR="001A5C58" w:rsidRDefault="001A5C58" w:rsidP="003614E5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820A3D">
        <w:rPr>
          <w:bCs/>
          <w:color w:val="auto"/>
          <w:szCs w:val="24"/>
          <w:lang w:val="ru-RU"/>
        </w:rPr>
        <w:t>2.1, 2.3, 2.1.1, 5.1.2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60 %</w:t>
      </w:r>
      <w:r>
        <w:rPr>
          <w:b w:val="0"/>
          <w:bCs/>
          <w:color w:val="auto"/>
          <w:szCs w:val="24"/>
          <w:lang w:val="ru-RU"/>
        </w:rPr>
        <w:t>;</w:t>
      </w:r>
    </w:p>
    <w:p w:rsidR="001A5C58" w:rsidRDefault="001A5C58" w:rsidP="003614E5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820A3D">
        <w:rPr>
          <w:bCs/>
          <w:color w:val="auto"/>
          <w:szCs w:val="24"/>
          <w:lang w:val="ru-RU"/>
        </w:rPr>
        <w:t>3.1.1, 3.1.2, 3.3,</w:t>
      </w:r>
      <w:r>
        <w:rPr>
          <w:bCs/>
          <w:color w:val="auto"/>
          <w:szCs w:val="24"/>
          <w:lang w:val="ru-RU"/>
        </w:rPr>
        <w:t xml:space="preserve"> 3.4.1, 3.7.1, 3.10.1, </w:t>
      </w:r>
      <w:r w:rsidRPr="00820A3D">
        <w:rPr>
          <w:bCs/>
          <w:color w:val="auto"/>
          <w:szCs w:val="24"/>
          <w:lang w:val="ru-RU"/>
        </w:rPr>
        <w:t xml:space="preserve">4.4, 4.6, </w:t>
      </w:r>
      <w:r>
        <w:rPr>
          <w:bCs/>
          <w:color w:val="auto"/>
          <w:szCs w:val="24"/>
          <w:lang w:val="ru-RU"/>
        </w:rPr>
        <w:t xml:space="preserve">4.9, </w:t>
      </w:r>
      <w:r w:rsidRPr="00820A3D">
        <w:rPr>
          <w:bCs/>
          <w:color w:val="auto"/>
          <w:szCs w:val="24"/>
          <w:lang w:val="ru-RU"/>
        </w:rPr>
        <w:t>4.9.1.1</w:t>
      </w:r>
      <w:r>
        <w:rPr>
          <w:bCs/>
          <w:color w:val="auto"/>
          <w:szCs w:val="24"/>
          <w:lang w:val="ru-RU"/>
        </w:rPr>
        <w:t>, 8.3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7</w:t>
      </w:r>
      <w:r w:rsidRPr="006F3047">
        <w:rPr>
          <w:b w:val="0"/>
          <w:bCs/>
          <w:color w:val="auto"/>
          <w:szCs w:val="24"/>
          <w:lang w:val="ru-RU"/>
        </w:rPr>
        <w:t>0 %</w:t>
      </w:r>
      <w:r>
        <w:rPr>
          <w:b w:val="0"/>
          <w:bCs/>
          <w:color w:val="auto"/>
          <w:szCs w:val="24"/>
          <w:lang w:val="ru-RU"/>
        </w:rPr>
        <w:t>;</w:t>
      </w:r>
    </w:p>
    <w:p w:rsidR="001A5C58" w:rsidRDefault="001A5C58" w:rsidP="003614E5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color w:val="auto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>
        <w:rPr>
          <w:b w:val="0"/>
          <w:color w:val="auto"/>
          <w:lang w:val="ru-RU"/>
        </w:rPr>
        <w:t xml:space="preserve">для вида </w:t>
      </w:r>
      <w:r w:rsidRPr="00820A3D">
        <w:rPr>
          <w:color w:val="auto"/>
          <w:lang w:val="ru-RU"/>
        </w:rPr>
        <w:t>3.5.1</w:t>
      </w:r>
      <w:r w:rsidRPr="006F3047">
        <w:rPr>
          <w:b w:val="0"/>
          <w:color w:val="auto"/>
          <w:lang w:val="ru-RU"/>
        </w:rPr>
        <w:t xml:space="preserve"> </w:t>
      </w:r>
      <w:r w:rsidRPr="006F3047">
        <w:rPr>
          <w:b w:val="0"/>
          <w:bCs/>
          <w:color w:val="auto"/>
          <w:szCs w:val="24"/>
          <w:lang w:val="ru-RU"/>
        </w:rPr>
        <w:t>–</w:t>
      </w:r>
      <w:r w:rsidRPr="006F3047">
        <w:rPr>
          <w:b w:val="0"/>
          <w:color w:val="auto"/>
          <w:lang w:val="ru-RU"/>
        </w:rPr>
        <w:t xml:space="preserve"> не более 50%</w:t>
      </w:r>
    </w:p>
    <w:p w:rsidR="001A5C58" w:rsidRPr="006F3047" w:rsidRDefault="001A5C58" w:rsidP="003614E5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color w:val="auto"/>
          <w:lang w:val="ru-RU"/>
        </w:rPr>
        <w:t xml:space="preserve">- для видов </w:t>
      </w:r>
      <w:r w:rsidRPr="00820A3D">
        <w:rPr>
          <w:color w:val="auto"/>
          <w:lang w:val="ru-RU"/>
        </w:rPr>
        <w:t>2.7.1, 5.1.3, 7.2.1,</w:t>
      </w:r>
      <w:r w:rsidR="00B4718B">
        <w:rPr>
          <w:color w:val="auto"/>
          <w:lang w:val="ru-RU"/>
        </w:rPr>
        <w:t xml:space="preserve"> 12.0.2,</w:t>
      </w:r>
      <w:r w:rsidRPr="00820A3D">
        <w:rPr>
          <w:color w:val="auto"/>
          <w:lang w:val="ru-RU"/>
        </w:rPr>
        <w:t xml:space="preserve"> для линейных объектов</w:t>
      </w:r>
      <w:r>
        <w:rPr>
          <w:b w:val="0"/>
          <w:color w:val="auto"/>
          <w:lang w:val="ru-RU"/>
        </w:rPr>
        <w:t xml:space="preserve"> – не подлежит установлению</w:t>
      </w:r>
      <w:r w:rsidRPr="006F3047">
        <w:rPr>
          <w:b w:val="0"/>
          <w:color w:val="auto"/>
          <w:lang w:val="ru-RU"/>
        </w:rPr>
        <w:t>.</w:t>
      </w:r>
    </w:p>
    <w:p w:rsidR="001A5C58" w:rsidRDefault="001A5C58" w:rsidP="001A5C58">
      <w:pPr>
        <w:pStyle w:val="22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5) </w:t>
      </w:r>
      <w:r w:rsidRPr="00055538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</w:t>
      </w:r>
      <w:r>
        <w:rPr>
          <w:b w:val="0"/>
          <w:lang w:val="ru-RU"/>
        </w:rPr>
        <w:t>:</w:t>
      </w:r>
    </w:p>
    <w:p w:rsidR="001A5C58" w:rsidRDefault="001A5C58" w:rsidP="001A5C58">
      <w:pPr>
        <w:pStyle w:val="22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>
        <w:rPr>
          <w:b w:val="0"/>
          <w:bCs/>
          <w:color w:val="auto"/>
          <w:szCs w:val="24"/>
          <w:lang w:val="ru-RU"/>
        </w:rPr>
        <w:t xml:space="preserve">для всех видов, кроме вида 3.5.1 </w:t>
      </w:r>
      <w:r w:rsidRPr="006F3047">
        <w:rPr>
          <w:b w:val="0"/>
          <w:bCs/>
          <w:color w:val="auto"/>
          <w:szCs w:val="24"/>
          <w:lang w:val="ru-RU"/>
        </w:rPr>
        <w:t xml:space="preserve">должен </w:t>
      </w:r>
      <w:r w:rsidRPr="006F3047">
        <w:rPr>
          <w:b w:val="0"/>
          <w:bCs/>
          <w:color w:val="auto"/>
          <w:szCs w:val="24"/>
          <w:lang w:val="ru-RU"/>
        </w:rPr>
        <w:lastRenderedPageBreak/>
        <w:t xml:space="preserve">быть не менее </w:t>
      </w:r>
      <w:r>
        <w:rPr>
          <w:b w:val="0"/>
          <w:bCs/>
          <w:color w:val="auto"/>
          <w:szCs w:val="24"/>
          <w:lang w:val="ru-RU"/>
        </w:rPr>
        <w:t>1</w:t>
      </w:r>
      <w:r w:rsidRPr="006F3047">
        <w:rPr>
          <w:b w:val="0"/>
          <w:bCs/>
          <w:color w:val="auto"/>
          <w:szCs w:val="24"/>
          <w:lang w:val="ru-RU"/>
        </w:rPr>
        <w:t>0%;</w:t>
      </w:r>
    </w:p>
    <w:p w:rsidR="001A5C58" w:rsidRDefault="001A5C58" w:rsidP="001A5C58">
      <w:pPr>
        <w:pStyle w:val="22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>
        <w:rPr>
          <w:b w:val="0"/>
          <w:bCs/>
          <w:color w:val="auto"/>
          <w:szCs w:val="24"/>
          <w:lang w:val="ru-RU"/>
        </w:rPr>
        <w:t xml:space="preserve">для вида 3.5.1 </w:t>
      </w:r>
      <w:r w:rsidRPr="006F3047">
        <w:rPr>
          <w:b w:val="0"/>
          <w:bCs/>
          <w:color w:val="auto"/>
          <w:szCs w:val="24"/>
          <w:lang w:val="ru-RU"/>
        </w:rPr>
        <w:t xml:space="preserve">должен быть не менее </w:t>
      </w:r>
      <w:r>
        <w:rPr>
          <w:b w:val="0"/>
          <w:bCs/>
          <w:color w:val="auto"/>
          <w:szCs w:val="24"/>
          <w:lang w:val="ru-RU"/>
        </w:rPr>
        <w:t>3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b w:val="0"/>
          <w:bCs/>
          <w:color w:val="auto"/>
          <w:szCs w:val="24"/>
          <w:lang w:val="ru-RU"/>
        </w:rPr>
        <w:t xml:space="preserve">. </w:t>
      </w:r>
      <w:r w:rsidRPr="006F3047">
        <w:rPr>
          <w:b w:val="0"/>
          <w:bCs/>
          <w:color w:val="auto"/>
          <w:szCs w:val="24"/>
          <w:lang w:val="ru-RU"/>
        </w:rPr>
        <w:t>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:rsidR="001A5C58" w:rsidRPr="006F3047" w:rsidRDefault="001A5C58" w:rsidP="001A5C58">
      <w:pPr>
        <w:pStyle w:val="22"/>
        <w:tabs>
          <w:tab w:val="left" w:pos="180"/>
          <w:tab w:val="left" w:pos="502"/>
        </w:tabs>
        <w:suppressAutoHyphens/>
        <w:ind w:right="-144" w:firstLine="0"/>
        <w:rPr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площадь территории, предназначенной для хранения транспортных </w:t>
      </w:r>
      <w:r>
        <w:rPr>
          <w:b w:val="0"/>
          <w:bCs/>
          <w:color w:val="auto"/>
          <w:szCs w:val="24"/>
          <w:lang w:val="ru-RU"/>
        </w:rPr>
        <w:t xml:space="preserve">средств общественных зданий </w:t>
      </w:r>
      <w:r w:rsidRPr="006F3047">
        <w:rPr>
          <w:b w:val="0"/>
          <w:bCs/>
          <w:color w:val="auto"/>
          <w:szCs w:val="24"/>
          <w:lang w:val="ru-RU"/>
        </w:rPr>
        <w:t>– не менее 10% площади земельного участка</w:t>
      </w:r>
      <w:r>
        <w:rPr>
          <w:color w:val="auto"/>
          <w:szCs w:val="24"/>
          <w:lang w:val="ru-RU"/>
        </w:rPr>
        <w:t>.</w:t>
      </w:r>
    </w:p>
    <w:p w:rsidR="001A5C58" w:rsidRPr="009B4E61" w:rsidRDefault="001A5C58" w:rsidP="001A5C58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t>Примечани</w:t>
      </w:r>
      <w:r>
        <w:rPr>
          <w:b/>
          <w:bCs/>
        </w:rPr>
        <w:t>я</w:t>
      </w:r>
      <w:r w:rsidRPr="009B4E61">
        <w:rPr>
          <w:b/>
          <w:bCs/>
        </w:rPr>
        <w:t>:</w:t>
      </w:r>
    </w:p>
    <w:p w:rsidR="00CA671C" w:rsidRPr="007A622B" w:rsidRDefault="001A5C58" w:rsidP="0028194A">
      <w:pPr>
        <w:autoSpaceDE w:val="0"/>
        <w:autoSpaceDN w:val="0"/>
        <w:adjustRightInd w:val="0"/>
        <w:jc w:val="both"/>
      </w:pPr>
      <w:r>
        <w:t>1</w:t>
      </w:r>
      <w:r w:rsidR="00CA671C" w:rsidRPr="007A622B">
        <w:t>.</w:t>
      </w:r>
      <w:r w:rsidR="0028194A">
        <w:t xml:space="preserve"> </w:t>
      </w:r>
      <w:r w:rsidR="00CA671C" w:rsidRPr="007A622B">
        <w:t>Нежилые помещения размещаются на первых этажах жилых домов или пристраиваются к ним при условии,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автотранспорта.</w:t>
      </w:r>
    </w:p>
    <w:p w:rsidR="00CA671C" w:rsidRPr="007A622B" w:rsidRDefault="001A5C58" w:rsidP="0028194A">
      <w:pPr>
        <w:autoSpaceDE w:val="0"/>
        <w:autoSpaceDN w:val="0"/>
        <w:adjustRightInd w:val="0"/>
        <w:jc w:val="both"/>
      </w:pPr>
      <w:r>
        <w:t>2</w:t>
      </w:r>
      <w:r w:rsidR="00CA671C" w:rsidRPr="007A622B">
        <w:t>.</w:t>
      </w:r>
      <w:r w:rsidR="0028194A">
        <w:t xml:space="preserve"> </w:t>
      </w:r>
      <w:r w:rsidR="00CA671C" w:rsidRPr="007A622B">
        <w:t>Общественные здания размещаются на магистральных улицах и дорогах и улицах и дорогах местного значения при условии соблюдения принципов силуэта застройки и размещения градостроительных акцентов.</w:t>
      </w:r>
    </w:p>
    <w:p w:rsidR="008004F6" w:rsidRDefault="001A5C58" w:rsidP="0028194A">
      <w:pPr>
        <w:pStyle w:val="22"/>
        <w:tabs>
          <w:tab w:val="left" w:pos="18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>3</w:t>
      </w:r>
      <w:r w:rsidR="008004F6">
        <w:rPr>
          <w:b w:val="0"/>
          <w:bCs/>
          <w:color w:val="auto"/>
          <w:szCs w:val="24"/>
          <w:lang w:val="ru-RU"/>
        </w:rPr>
        <w:t>. Е</w:t>
      </w:r>
      <w:r w:rsidR="008004F6" w:rsidRPr="003B6187">
        <w:rPr>
          <w:b w:val="0"/>
          <w:bCs/>
          <w:color w:val="auto"/>
          <w:szCs w:val="24"/>
          <w:lang w:val="ru-RU"/>
        </w:rPr>
        <w:t>сли фактическая площадь земельного участка в существующей застройке меньше нормативных размеров, определенных по СП 30-101-98, и увеличение размеров земельного участка за счет смежных земельных участков не представляется возможным, то границы участка жилого дома устанавливаются по существующим границам</w:t>
      </w:r>
      <w:r w:rsidR="00EE38C3">
        <w:rPr>
          <w:b w:val="0"/>
          <w:bCs/>
          <w:color w:val="auto"/>
          <w:szCs w:val="24"/>
          <w:lang w:val="ru-RU"/>
        </w:rPr>
        <w:t>.</w:t>
      </w:r>
    </w:p>
    <w:p w:rsidR="00AF03BD" w:rsidRPr="00AF03BD" w:rsidRDefault="00AF03BD" w:rsidP="001D5E37">
      <w:pPr>
        <w:pStyle w:val="2"/>
        <w:spacing w:after="240"/>
        <w:ind w:firstLine="709"/>
        <w:rPr>
          <w:rFonts w:ascii="Times New Roman" w:hAnsi="Times New Roman" w:cs="Times New Roman"/>
          <w:i w:val="0"/>
          <w:sz w:val="24"/>
          <w:szCs w:val="24"/>
        </w:rPr>
      </w:pPr>
      <w:bookmarkStart w:id="11" w:name="_Toc527916165"/>
      <w:r w:rsidRPr="00AF03BD">
        <w:rPr>
          <w:rFonts w:ascii="Times New Roman" w:hAnsi="Times New Roman" w:cs="Times New Roman"/>
          <w:i w:val="0"/>
          <w:sz w:val="24"/>
          <w:szCs w:val="24"/>
        </w:rPr>
        <w:t>Статья 6</w:t>
      </w:r>
      <w:r w:rsidR="008F0DE5">
        <w:rPr>
          <w:rFonts w:ascii="Times New Roman" w:hAnsi="Times New Roman" w:cs="Times New Roman"/>
          <w:i w:val="0"/>
          <w:sz w:val="24"/>
          <w:szCs w:val="24"/>
        </w:rPr>
        <w:t>2</w:t>
      </w:r>
      <w:r w:rsidRPr="00AF03BD">
        <w:rPr>
          <w:rFonts w:ascii="Times New Roman" w:hAnsi="Times New Roman" w:cs="Times New Roman"/>
          <w:i w:val="0"/>
          <w:sz w:val="24"/>
          <w:szCs w:val="24"/>
        </w:rPr>
        <w:t>. Общественно-делов</w:t>
      </w:r>
      <w:r w:rsidR="009A42D0">
        <w:rPr>
          <w:rFonts w:ascii="Times New Roman" w:hAnsi="Times New Roman" w:cs="Times New Roman"/>
          <w:i w:val="0"/>
          <w:sz w:val="24"/>
          <w:szCs w:val="24"/>
        </w:rPr>
        <w:t>ая</w:t>
      </w:r>
      <w:r w:rsidRPr="00AF03BD">
        <w:rPr>
          <w:rFonts w:ascii="Times New Roman" w:hAnsi="Times New Roman" w:cs="Times New Roman"/>
          <w:i w:val="0"/>
          <w:sz w:val="24"/>
          <w:szCs w:val="24"/>
        </w:rPr>
        <w:t xml:space="preserve"> зон</w:t>
      </w:r>
      <w:r w:rsidR="009A42D0">
        <w:rPr>
          <w:rFonts w:ascii="Times New Roman" w:hAnsi="Times New Roman" w:cs="Times New Roman"/>
          <w:i w:val="0"/>
          <w:sz w:val="24"/>
          <w:szCs w:val="24"/>
        </w:rPr>
        <w:t>а</w:t>
      </w:r>
      <w:r w:rsidRPr="00AF03B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bookmarkEnd w:id="9"/>
      <w:bookmarkEnd w:id="11"/>
    </w:p>
    <w:p w:rsidR="00AF03BD" w:rsidRPr="00AF03BD" w:rsidRDefault="0036637F" w:rsidP="00AF03BD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t>Общественно-деловая з</w:t>
      </w:r>
      <w:r w:rsidR="00AF03BD" w:rsidRPr="00AF03BD">
        <w:rPr>
          <w:noProof/>
        </w:rPr>
        <w:t>она</w:t>
      </w:r>
      <w:r>
        <w:rPr>
          <w:noProof/>
        </w:rPr>
        <w:t>: ОД</w:t>
      </w:r>
      <w:r w:rsidR="00AF03BD" w:rsidRPr="00AF03BD">
        <w:rPr>
          <w:noProof/>
        </w:rPr>
        <w:t xml:space="preserve"> предназначена для размещения объектов недвижимости с </w:t>
      </w:r>
      <w:r w:rsidR="00AF03BD" w:rsidRPr="00AF03BD">
        <w:t>ш</w:t>
      </w:r>
      <w:r w:rsidR="00AF03BD" w:rsidRPr="00AF03BD">
        <w:rPr>
          <w:noProof/>
        </w:rPr>
        <w:t xml:space="preserve">ироким </w:t>
      </w:r>
      <w:r w:rsidR="00AF03BD" w:rsidRPr="00AF03BD">
        <w:t>с</w:t>
      </w:r>
      <w:r w:rsidR="00AF03BD" w:rsidRPr="00AF03BD">
        <w:rPr>
          <w:noProof/>
        </w:rPr>
        <w:t xml:space="preserve">пектром </w:t>
      </w:r>
      <w:r w:rsidR="00AF03BD" w:rsidRPr="00AF03BD">
        <w:t>а</w:t>
      </w:r>
      <w:r w:rsidR="00AF03BD" w:rsidRPr="00AF03BD">
        <w:rPr>
          <w:noProof/>
        </w:rPr>
        <w:t xml:space="preserve">дминистративных, </w:t>
      </w:r>
      <w:r w:rsidR="00AF03BD" w:rsidRPr="00AF03BD">
        <w:t>д</w:t>
      </w:r>
      <w:r w:rsidR="00AF03BD" w:rsidRPr="00AF03BD">
        <w:rPr>
          <w:noProof/>
        </w:rPr>
        <w:t xml:space="preserve">еловых, </w:t>
      </w:r>
      <w:r w:rsidR="00AF03BD" w:rsidRPr="00AF03BD">
        <w:t>о</w:t>
      </w:r>
      <w:r w:rsidR="00AF03BD" w:rsidRPr="00AF03BD">
        <w:rPr>
          <w:noProof/>
        </w:rPr>
        <w:t xml:space="preserve">бщественных, </w:t>
      </w:r>
      <w:r w:rsidR="00AF03BD" w:rsidRPr="00AF03BD">
        <w:t>к</w:t>
      </w:r>
      <w:r w:rsidR="00AF03BD" w:rsidRPr="00AF03BD">
        <w:rPr>
          <w:noProof/>
        </w:rPr>
        <w:t xml:space="preserve">ультурных, </w:t>
      </w:r>
      <w:r w:rsidR="00AF03BD" w:rsidRPr="00AF03BD">
        <w:t>о</w:t>
      </w:r>
      <w:r w:rsidR="00AF03BD" w:rsidRPr="00AF03BD">
        <w:rPr>
          <w:noProof/>
        </w:rPr>
        <w:t xml:space="preserve">бслуживающих </w:t>
      </w:r>
      <w:r w:rsidR="00AF03BD" w:rsidRPr="00AF03BD">
        <w:t>и</w:t>
      </w:r>
      <w:r w:rsidR="00AF03BD" w:rsidRPr="00AF03BD">
        <w:rPr>
          <w:noProof/>
        </w:rPr>
        <w:t xml:space="preserve"> </w:t>
      </w:r>
      <w:r w:rsidR="00AF03BD" w:rsidRPr="00AF03BD">
        <w:t>к</w:t>
      </w:r>
      <w:r w:rsidR="00AF03BD" w:rsidRPr="00AF03BD">
        <w:rPr>
          <w:noProof/>
        </w:rPr>
        <w:t xml:space="preserve">оммерческих </w:t>
      </w:r>
      <w:r w:rsidR="00AF03BD" w:rsidRPr="00AF03BD">
        <w:t>в</w:t>
      </w:r>
      <w:r w:rsidR="00AF03BD" w:rsidRPr="00AF03BD">
        <w:rPr>
          <w:noProof/>
        </w:rPr>
        <w:t xml:space="preserve">идов использования </w:t>
      </w:r>
      <w:r w:rsidR="00AF03BD" w:rsidRPr="00AF03BD">
        <w:t>м</w:t>
      </w:r>
      <w:r w:rsidR="00AF03BD" w:rsidRPr="00AF03BD">
        <w:rPr>
          <w:noProof/>
        </w:rPr>
        <w:t xml:space="preserve">ногофункционального </w:t>
      </w:r>
      <w:r w:rsidR="00AF03BD" w:rsidRPr="00AF03BD">
        <w:t>назначения, ориентированных на удовлетворение повседневных и периодических требований населения.</w:t>
      </w:r>
    </w:p>
    <w:p w:rsidR="0036637F" w:rsidRPr="006F6CB8" w:rsidRDefault="0036637F" w:rsidP="00436552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36637F" w:rsidRPr="00E87B34" w:rsidTr="00E667A1">
        <w:tc>
          <w:tcPr>
            <w:tcW w:w="2694" w:type="dxa"/>
          </w:tcPr>
          <w:p w:rsidR="0036637F" w:rsidRPr="00E87B34" w:rsidRDefault="0036637F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36637F" w:rsidRPr="00E87B34" w:rsidRDefault="0036637F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36637F" w:rsidRPr="00E87B34" w:rsidTr="00E667A1">
        <w:tc>
          <w:tcPr>
            <w:tcW w:w="2694" w:type="dxa"/>
          </w:tcPr>
          <w:p w:rsidR="0036637F" w:rsidRPr="00805EA6" w:rsidRDefault="0036637F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Государственное управление</w:t>
            </w:r>
          </w:p>
          <w:p w:rsidR="0036637F" w:rsidRPr="00805EA6" w:rsidRDefault="0036637F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(3.8.1)</w:t>
            </w:r>
          </w:p>
        </w:tc>
        <w:tc>
          <w:tcPr>
            <w:tcW w:w="6484" w:type="dxa"/>
          </w:tcPr>
          <w:p w:rsidR="0036637F" w:rsidRPr="00805EA6" w:rsidRDefault="0036637F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805EA6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36637F" w:rsidRPr="00E87B34" w:rsidTr="00E667A1">
        <w:tc>
          <w:tcPr>
            <w:tcW w:w="2694" w:type="dxa"/>
          </w:tcPr>
          <w:p w:rsidR="0036637F" w:rsidRPr="00805EA6" w:rsidRDefault="0036637F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Деловое управление</w:t>
            </w:r>
          </w:p>
          <w:p w:rsidR="0036637F" w:rsidRPr="00805EA6" w:rsidRDefault="0036637F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(4.1)</w:t>
            </w:r>
          </w:p>
        </w:tc>
        <w:tc>
          <w:tcPr>
            <w:tcW w:w="6484" w:type="dxa"/>
          </w:tcPr>
          <w:p w:rsidR="0036637F" w:rsidRPr="00805EA6" w:rsidRDefault="0036637F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805EA6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6637F" w:rsidRPr="00E87B34" w:rsidTr="00E667A1">
        <w:tc>
          <w:tcPr>
            <w:tcW w:w="2694" w:type="dxa"/>
          </w:tcPr>
          <w:p w:rsidR="0036637F" w:rsidRPr="00805EA6" w:rsidRDefault="0036637F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Оказание услуг связи</w:t>
            </w:r>
          </w:p>
          <w:p w:rsidR="0036637F" w:rsidRPr="00805EA6" w:rsidRDefault="0036637F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(3.2.3)</w:t>
            </w:r>
          </w:p>
        </w:tc>
        <w:tc>
          <w:tcPr>
            <w:tcW w:w="6484" w:type="dxa"/>
          </w:tcPr>
          <w:p w:rsidR="0036637F" w:rsidRPr="00805EA6" w:rsidRDefault="0036637F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A6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</w:rPr>
              <w:t>Общежития</w:t>
            </w:r>
          </w:p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(3.2.4)</w:t>
            </w:r>
          </w:p>
        </w:tc>
        <w:tc>
          <w:tcPr>
            <w:tcW w:w="6484" w:type="dxa"/>
          </w:tcPr>
          <w:p w:rsidR="003F39C8" w:rsidRPr="006B0708" w:rsidRDefault="003F39C8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зданий, предназначенных для размещения </w:t>
            </w:r>
            <w:r w:rsidRPr="006B0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62" w:history="1">
              <w:r w:rsidRPr="006B0708">
                <w:rPr>
                  <w:rFonts w:ascii="Times New Roman" w:hAnsi="Times New Roman" w:cs="Times New Roman"/>
                  <w:sz w:val="24"/>
                  <w:szCs w:val="24"/>
                </w:rPr>
                <w:t>кодом 4.7</w:t>
              </w:r>
            </w:hyperlink>
            <w:r w:rsidR="006B0708" w:rsidRPr="006B0708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</w:t>
            </w:r>
          </w:p>
        </w:tc>
      </w:tr>
      <w:tr w:rsidR="00805EA6" w:rsidRPr="00E87B34" w:rsidTr="00E667A1">
        <w:tc>
          <w:tcPr>
            <w:tcW w:w="2694" w:type="dxa"/>
          </w:tcPr>
          <w:p w:rsidR="00805EA6" w:rsidRPr="00805EA6" w:rsidRDefault="00805EA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lastRenderedPageBreak/>
              <w:t>Бытовое обслуживание</w:t>
            </w:r>
          </w:p>
          <w:p w:rsidR="00805EA6" w:rsidRPr="00805EA6" w:rsidRDefault="00805EA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:rsidR="00805EA6" w:rsidRPr="00805EA6" w:rsidRDefault="00805EA6" w:rsidP="00E667A1">
            <w:pPr>
              <w:tabs>
                <w:tab w:val="left" w:pos="1128"/>
              </w:tabs>
              <w:ind w:firstLine="317"/>
              <w:jc w:val="both"/>
            </w:pPr>
            <w:r w:rsidRPr="00805EA6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3F39C8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  <w:p w:rsidR="003F39C8" w:rsidRPr="003F39C8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(3.4.1)</w:t>
            </w:r>
          </w:p>
        </w:tc>
        <w:tc>
          <w:tcPr>
            <w:tcW w:w="6484" w:type="dxa"/>
          </w:tcPr>
          <w:p w:rsidR="003F39C8" w:rsidRPr="003F39C8" w:rsidRDefault="003F39C8" w:rsidP="00E667A1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3F39C8" w:rsidRDefault="003F39C8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</w:t>
            </w:r>
          </w:p>
          <w:p w:rsidR="003F39C8" w:rsidRPr="003F39C8" w:rsidRDefault="003F39C8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(3.4.2)</w:t>
            </w:r>
          </w:p>
        </w:tc>
        <w:tc>
          <w:tcPr>
            <w:tcW w:w="6484" w:type="dxa"/>
          </w:tcPr>
          <w:p w:rsidR="003F39C8" w:rsidRPr="003F39C8" w:rsidRDefault="003F39C8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3F39C8" w:rsidRPr="003F39C8" w:rsidRDefault="003F39C8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размещение станций скорой помощи;</w:t>
            </w:r>
          </w:p>
          <w:p w:rsidR="003F39C8" w:rsidRPr="003F39C8" w:rsidRDefault="003F39C8" w:rsidP="00E667A1">
            <w:pPr>
              <w:pStyle w:val="ConsPlusNormal"/>
              <w:spacing w:line="20" w:lineRule="atLeast"/>
              <w:ind w:firstLine="317"/>
              <w:jc w:val="both"/>
              <w:rPr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санитарной авиации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3F39C8" w:rsidRDefault="003F39C8" w:rsidP="00E667A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  <w:p w:rsidR="003F39C8" w:rsidRPr="003F39C8" w:rsidRDefault="003F39C8" w:rsidP="00E667A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(3.5.1)</w:t>
            </w:r>
          </w:p>
        </w:tc>
        <w:tc>
          <w:tcPr>
            <w:tcW w:w="6484" w:type="dxa"/>
          </w:tcPr>
          <w:p w:rsidR="003F39C8" w:rsidRPr="003F39C8" w:rsidRDefault="003F39C8" w:rsidP="00E667A1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proofErr w:type="gramStart"/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</w:tr>
      <w:tr w:rsidR="003F39C8" w:rsidRPr="00E87B34" w:rsidTr="00E667A1">
        <w:tc>
          <w:tcPr>
            <w:tcW w:w="2694" w:type="dxa"/>
          </w:tcPr>
          <w:p w:rsidR="003F39C8" w:rsidRPr="003F39C8" w:rsidRDefault="003F39C8" w:rsidP="00E667A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</w:t>
            </w:r>
          </w:p>
          <w:p w:rsidR="003F39C8" w:rsidRPr="003F39C8" w:rsidRDefault="003F39C8" w:rsidP="00E667A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(3.5.2)</w:t>
            </w:r>
          </w:p>
          <w:p w:rsidR="003F39C8" w:rsidRPr="003F39C8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3F39C8" w:rsidRPr="003F39C8" w:rsidRDefault="003F39C8" w:rsidP="00E667A1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proofErr w:type="gramStart"/>
            <w:r w:rsidRPr="003F39C8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</w:tr>
      <w:tr w:rsidR="003F39C8" w:rsidRPr="00E87B34" w:rsidTr="00E667A1">
        <w:tc>
          <w:tcPr>
            <w:tcW w:w="2694" w:type="dxa"/>
          </w:tcPr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 xml:space="preserve">Объекты </w:t>
            </w:r>
            <w:proofErr w:type="spellStart"/>
            <w:r w:rsidRPr="00805EA6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805EA6">
              <w:rPr>
                <w:rFonts w:ascii="Times New Roman" w:hAnsi="Times New Roman" w:cs="Times New Roman"/>
              </w:rPr>
              <w:t xml:space="preserve"> деятельности</w:t>
            </w:r>
          </w:p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(3.6.1)</w:t>
            </w:r>
          </w:p>
        </w:tc>
        <w:tc>
          <w:tcPr>
            <w:tcW w:w="6484" w:type="dxa"/>
          </w:tcPr>
          <w:p w:rsidR="003F39C8" w:rsidRPr="00805EA6" w:rsidRDefault="003F39C8" w:rsidP="00E667A1">
            <w:pPr>
              <w:tabs>
                <w:tab w:val="left" w:pos="1128"/>
              </w:tabs>
              <w:ind w:firstLine="317"/>
            </w:pPr>
            <w:proofErr w:type="gramStart"/>
            <w:r w:rsidRPr="00805EA6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</w:tr>
      <w:tr w:rsidR="003F39C8" w:rsidRPr="00E87B34" w:rsidTr="00E667A1">
        <w:tc>
          <w:tcPr>
            <w:tcW w:w="2694" w:type="dxa"/>
          </w:tcPr>
          <w:p w:rsidR="003F39C8" w:rsidRPr="003F39C8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F39C8">
              <w:rPr>
                <w:rFonts w:ascii="Times New Roman" w:hAnsi="Times New Roman" w:cs="Times New Roman"/>
              </w:rPr>
              <w:t xml:space="preserve">Осуществление религиозных обрядов </w:t>
            </w:r>
          </w:p>
          <w:p w:rsidR="003F39C8" w:rsidRPr="003F39C8" w:rsidRDefault="003F39C8" w:rsidP="00E667A1">
            <w:pPr>
              <w:pStyle w:val="Default"/>
              <w:jc w:val="center"/>
            </w:pPr>
            <w:r w:rsidRPr="003F39C8">
              <w:rPr>
                <w:rFonts w:ascii="Times New Roman" w:hAnsi="Times New Roman" w:cs="Times New Roman"/>
              </w:rPr>
              <w:t>(3.7.1)</w:t>
            </w:r>
          </w:p>
        </w:tc>
        <w:tc>
          <w:tcPr>
            <w:tcW w:w="6484" w:type="dxa"/>
          </w:tcPr>
          <w:p w:rsidR="003F39C8" w:rsidRPr="003F39C8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3F39C8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805EA6" w:rsidRDefault="003F39C8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EA6">
              <w:rPr>
                <w:rFonts w:ascii="Times New Roman" w:hAnsi="Times New Roman" w:cs="Times New Roman"/>
                <w:sz w:val="24"/>
                <w:szCs w:val="24"/>
              </w:rPr>
              <w:t xml:space="preserve">Объекты торговли </w:t>
            </w:r>
            <w:r w:rsidRPr="00805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(торговые центры, торгово-развлекательные центры (комплексы)</w:t>
            </w:r>
            <w:proofErr w:type="gramEnd"/>
          </w:p>
          <w:p w:rsidR="003F39C8" w:rsidRPr="00805EA6" w:rsidRDefault="003F39C8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A6">
              <w:rPr>
                <w:rFonts w:ascii="Times New Roman" w:hAnsi="Times New Roman" w:cs="Times New Roman"/>
                <w:sz w:val="24"/>
                <w:szCs w:val="24"/>
              </w:rPr>
              <w:t>(4.2)</w:t>
            </w:r>
          </w:p>
        </w:tc>
        <w:tc>
          <w:tcPr>
            <w:tcW w:w="6484" w:type="dxa"/>
          </w:tcPr>
          <w:p w:rsidR="003F39C8" w:rsidRPr="00805EA6" w:rsidRDefault="003F39C8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объектов капитального строительства, </w:t>
            </w:r>
            <w:r w:rsidRPr="00805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54" w:history="1">
              <w:r w:rsidRPr="00805EA6">
                <w:rPr>
                  <w:rFonts w:ascii="Times New Roman" w:hAnsi="Times New Roman" w:cs="Times New Roman"/>
                  <w:sz w:val="24"/>
                  <w:szCs w:val="24"/>
                </w:rPr>
                <w:t>кодами 4.5</w:t>
              </w:r>
            </w:hyperlink>
            <w:r w:rsidRPr="00805EA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74" w:history="1">
              <w:r w:rsidRPr="00805EA6">
                <w:rPr>
                  <w:rFonts w:ascii="Times New Roman" w:hAnsi="Times New Roman" w:cs="Times New Roman"/>
                  <w:sz w:val="24"/>
                  <w:szCs w:val="24"/>
                </w:rPr>
                <w:t>4.8.2</w:t>
              </w:r>
            </w:hyperlink>
            <w:r w:rsidR="006B0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708" w:rsidRPr="006B0708">
              <w:rPr>
                <w:rFonts w:ascii="Times New Roman" w:hAnsi="Times New Roman" w:cs="Times New Roman"/>
                <w:sz w:val="24"/>
                <w:szCs w:val="24"/>
              </w:rPr>
              <w:t>Классификатор</w:t>
            </w:r>
            <w:r w:rsidR="006B0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A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F39C8" w:rsidRPr="00805EA6" w:rsidRDefault="003F39C8" w:rsidP="00E667A1">
            <w:pPr>
              <w:pStyle w:val="ConsPlusNormal"/>
              <w:spacing w:line="2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05EA6">
              <w:rPr>
                <w:rFonts w:ascii="Times New Roman" w:hAnsi="Times New Roman" w:cs="Times New Roman"/>
                <w:sz w:val="24"/>
                <w:szCs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lastRenderedPageBreak/>
              <w:t>Рынки</w:t>
            </w:r>
          </w:p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(4.3)</w:t>
            </w:r>
          </w:p>
        </w:tc>
        <w:tc>
          <w:tcPr>
            <w:tcW w:w="6484" w:type="dxa"/>
          </w:tcPr>
          <w:p w:rsidR="003F39C8" w:rsidRPr="00805EA6" w:rsidRDefault="003F39C8" w:rsidP="00E667A1">
            <w:pPr>
              <w:pStyle w:val="ConsPlusNorma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05EA6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3F39C8" w:rsidRPr="00805EA6" w:rsidRDefault="003F39C8" w:rsidP="00E667A1">
            <w:pPr>
              <w:tabs>
                <w:tab w:val="left" w:pos="1128"/>
              </w:tabs>
              <w:ind w:firstLine="317"/>
            </w:pPr>
            <w:r w:rsidRPr="00805EA6">
              <w:t>размещение гаражей и (или) стоянок для автомобилей сотрудников и посетителей рынка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805EA6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A6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:rsidR="003F39C8" w:rsidRPr="00805EA6" w:rsidRDefault="003F39C8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A6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:rsidR="003F39C8" w:rsidRPr="00805EA6" w:rsidRDefault="003F39C8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A6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(4.5)</w:t>
            </w:r>
          </w:p>
        </w:tc>
        <w:tc>
          <w:tcPr>
            <w:tcW w:w="6484" w:type="dxa"/>
          </w:tcPr>
          <w:p w:rsidR="003F39C8" w:rsidRPr="00805EA6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805EA6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Общественное питание</w:t>
            </w:r>
          </w:p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:rsidR="003F39C8" w:rsidRPr="00805EA6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805EA6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Гостиничное обслуживание</w:t>
            </w:r>
          </w:p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(4.7)</w:t>
            </w:r>
          </w:p>
        </w:tc>
        <w:tc>
          <w:tcPr>
            <w:tcW w:w="6484" w:type="dxa"/>
          </w:tcPr>
          <w:p w:rsidR="003F39C8" w:rsidRPr="00805EA6" w:rsidRDefault="003F39C8" w:rsidP="00E667A1">
            <w:pPr>
              <w:tabs>
                <w:tab w:val="left" w:pos="1128"/>
              </w:tabs>
              <w:ind w:firstLine="317"/>
            </w:pPr>
            <w:r w:rsidRPr="00805EA6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 xml:space="preserve">Развлекательные мероприятия </w:t>
            </w:r>
          </w:p>
          <w:p w:rsidR="003F39C8" w:rsidRPr="00805EA6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(4.8.1)</w:t>
            </w:r>
          </w:p>
        </w:tc>
        <w:tc>
          <w:tcPr>
            <w:tcW w:w="6484" w:type="dxa"/>
          </w:tcPr>
          <w:p w:rsidR="003F39C8" w:rsidRPr="00805EA6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805EA6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3F39C8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F39C8">
              <w:rPr>
                <w:rFonts w:ascii="Times New Roman" w:hAnsi="Times New Roman" w:cs="Times New Roman"/>
              </w:rPr>
              <w:t>Обеспечение спортивно-зрелищных мероприятий</w:t>
            </w:r>
          </w:p>
          <w:p w:rsidR="003F39C8" w:rsidRPr="003F39C8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F39C8">
              <w:rPr>
                <w:rFonts w:ascii="Times New Roman" w:hAnsi="Times New Roman" w:cs="Times New Roman"/>
              </w:rPr>
              <w:t>(5.1.1)</w:t>
            </w:r>
          </w:p>
        </w:tc>
        <w:tc>
          <w:tcPr>
            <w:tcW w:w="6484" w:type="dxa"/>
          </w:tcPr>
          <w:p w:rsidR="003F39C8" w:rsidRPr="003F39C8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3F39C8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3F39C8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F39C8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:rsidR="003F39C8" w:rsidRPr="003F39C8" w:rsidRDefault="003F39C8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F39C8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:rsidR="003F39C8" w:rsidRPr="003F39C8" w:rsidRDefault="003F39C8" w:rsidP="00E667A1">
            <w:pPr>
              <w:tabs>
                <w:tab w:val="left" w:pos="1128"/>
              </w:tabs>
              <w:ind w:firstLine="317"/>
              <w:jc w:val="both"/>
            </w:pPr>
            <w:r w:rsidRPr="003F39C8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E87B34" w:rsidRDefault="003F39C8" w:rsidP="00E667A1">
            <w:pPr>
              <w:spacing w:before="40" w:after="40"/>
              <w:jc w:val="center"/>
            </w:pPr>
            <w:r w:rsidRPr="00E87B34">
              <w:t>Среднеэтажная жилая застройка</w:t>
            </w:r>
          </w:p>
          <w:p w:rsidR="003F39C8" w:rsidRPr="00E87B34" w:rsidRDefault="003F39C8" w:rsidP="00E667A1">
            <w:pPr>
              <w:spacing w:before="40" w:after="40"/>
              <w:jc w:val="center"/>
            </w:pPr>
            <w:r w:rsidRPr="00E87B34">
              <w:t>(2.5)</w:t>
            </w:r>
          </w:p>
        </w:tc>
        <w:tc>
          <w:tcPr>
            <w:tcW w:w="6484" w:type="dxa"/>
          </w:tcPr>
          <w:p w:rsidR="003F39C8" w:rsidRPr="00E87B34" w:rsidRDefault="003F39C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:rsidR="003F39C8" w:rsidRPr="00E87B34" w:rsidRDefault="003F39C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озеленение;</w:t>
            </w:r>
          </w:p>
          <w:p w:rsidR="003F39C8" w:rsidRPr="00E87B34" w:rsidRDefault="003F39C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подземных гаражей и автостоянок;</w:t>
            </w:r>
          </w:p>
          <w:p w:rsidR="003F39C8" w:rsidRPr="00E87B34" w:rsidRDefault="003F39C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3F39C8" w:rsidRPr="00E87B34" w:rsidRDefault="003F39C8" w:rsidP="00E667A1">
            <w:pPr>
              <w:spacing w:before="40" w:after="40"/>
              <w:ind w:firstLine="340"/>
            </w:pPr>
            <w:r w:rsidRPr="00E87B34"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</w:t>
            </w:r>
            <w:r w:rsidRPr="00E87B34">
              <w:lastRenderedPageBreak/>
              <w:t>более 20% общей площади помещений дома</w:t>
            </w:r>
          </w:p>
        </w:tc>
      </w:tr>
      <w:tr w:rsidR="003F39C8" w:rsidRPr="00E87B34" w:rsidTr="00E667A1">
        <w:tc>
          <w:tcPr>
            <w:tcW w:w="2694" w:type="dxa"/>
          </w:tcPr>
          <w:p w:rsidR="003F39C8" w:rsidRPr="00E87B34" w:rsidRDefault="003F39C8" w:rsidP="00E667A1">
            <w:pPr>
              <w:spacing w:before="40" w:after="40"/>
              <w:jc w:val="center"/>
            </w:pPr>
            <w:r w:rsidRPr="00E87B34">
              <w:lastRenderedPageBreak/>
              <w:t>Малоэтажная многоквартирная жилая застройка</w:t>
            </w:r>
          </w:p>
          <w:p w:rsidR="003F39C8" w:rsidRPr="00E87B34" w:rsidRDefault="003F39C8" w:rsidP="00E667A1">
            <w:pPr>
              <w:spacing w:before="40" w:after="40"/>
              <w:jc w:val="center"/>
            </w:pPr>
            <w:r w:rsidRPr="00E87B34">
              <w:t>(2.1.1)</w:t>
            </w:r>
          </w:p>
        </w:tc>
        <w:tc>
          <w:tcPr>
            <w:tcW w:w="6484" w:type="dxa"/>
          </w:tcPr>
          <w:p w:rsidR="003F39C8" w:rsidRPr="00E87B34" w:rsidRDefault="003F39C8" w:rsidP="00E667A1">
            <w:pPr>
              <w:spacing w:before="40" w:after="40"/>
              <w:ind w:firstLine="317"/>
            </w:pPr>
            <w:r w:rsidRPr="00E87B34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87B34">
              <w:t>мансардный</w:t>
            </w:r>
            <w:proofErr w:type="gramEnd"/>
            <w:r w:rsidRPr="00E87B34">
              <w:t xml:space="preserve">); </w:t>
            </w:r>
          </w:p>
          <w:p w:rsidR="003F39C8" w:rsidRPr="00E87B34" w:rsidRDefault="003F39C8" w:rsidP="00E667A1">
            <w:pPr>
              <w:spacing w:before="40" w:after="40"/>
              <w:ind w:firstLine="317"/>
            </w:pPr>
            <w:r w:rsidRPr="00E87B34">
              <w:t xml:space="preserve">обустройство спортивных и детских площадок, площадок для отдыха; </w:t>
            </w:r>
          </w:p>
          <w:p w:rsidR="003F39C8" w:rsidRPr="00E87B34" w:rsidRDefault="003F39C8" w:rsidP="00E667A1">
            <w:pPr>
              <w:spacing w:before="40" w:after="40"/>
              <w:ind w:firstLine="317"/>
            </w:pPr>
            <w:r w:rsidRPr="00E87B34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6B0708" w:rsidRPr="00E87B34" w:rsidTr="00E667A1">
        <w:tc>
          <w:tcPr>
            <w:tcW w:w="2694" w:type="dxa"/>
          </w:tcPr>
          <w:p w:rsidR="006B0708" w:rsidRDefault="006B0708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D91E31"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  <w:p w:rsidR="006B0708" w:rsidRPr="00D91E31" w:rsidRDefault="006B0708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(8.3)</w:t>
            </w:r>
          </w:p>
        </w:tc>
        <w:tc>
          <w:tcPr>
            <w:tcW w:w="6484" w:type="dxa"/>
          </w:tcPr>
          <w:p w:rsidR="006B0708" w:rsidRPr="00D91E31" w:rsidRDefault="006B070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91E31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D91E31">
              <w:rPr>
                <w:rFonts w:ascii="Times New Roman" w:hAnsi="Times New Roman" w:cs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6B0708" w:rsidRPr="00E87B34" w:rsidRDefault="006B0708" w:rsidP="00E667A1">
            <w:pPr>
              <w:pStyle w:val="ConsPlusNormal"/>
              <w:spacing w:before="40"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6B0708" w:rsidRPr="00E87B34" w:rsidTr="00E667A1">
        <w:tc>
          <w:tcPr>
            <w:tcW w:w="2694" w:type="dxa"/>
          </w:tcPr>
          <w:p w:rsidR="006B0708" w:rsidRDefault="006B0708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C34003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  <w:p w:rsidR="006B0708" w:rsidRPr="00C34003" w:rsidRDefault="006B0708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(3.1.2)</w:t>
            </w:r>
          </w:p>
        </w:tc>
        <w:tc>
          <w:tcPr>
            <w:tcW w:w="6484" w:type="dxa"/>
          </w:tcPr>
          <w:p w:rsidR="006B0708" w:rsidRPr="00E87B34" w:rsidRDefault="006B0708" w:rsidP="00E667A1">
            <w:pPr>
              <w:tabs>
                <w:tab w:val="left" w:pos="1128"/>
              </w:tabs>
              <w:spacing w:before="40" w:after="40"/>
              <w:ind w:firstLine="340"/>
            </w:pPr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6B0708" w:rsidRPr="00E87B34" w:rsidTr="00E667A1">
        <w:tc>
          <w:tcPr>
            <w:tcW w:w="2694" w:type="dxa"/>
          </w:tcPr>
          <w:p w:rsidR="006B0708" w:rsidRPr="00805EA6" w:rsidRDefault="006B0708" w:rsidP="00E667A1">
            <w:pPr>
              <w:spacing w:before="40" w:after="40"/>
              <w:jc w:val="center"/>
            </w:pPr>
            <w:r w:rsidRPr="00903D59">
              <w:t>Обслуживание перевозок пассажиров</w:t>
            </w:r>
            <w:r>
              <w:t xml:space="preserve"> (7.2.2)</w:t>
            </w:r>
          </w:p>
        </w:tc>
        <w:tc>
          <w:tcPr>
            <w:tcW w:w="6484" w:type="dxa"/>
          </w:tcPr>
          <w:p w:rsidR="006B0708" w:rsidRPr="00805EA6" w:rsidRDefault="006B0708" w:rsidP="00E667A1">
            <w:pPr>
              <w:spacing w:before="40" w:after="40"/>
              <w:ind w:firstLine="317"/>
            </w:pPr>
            <w:r w:rsidRPr="00903D59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6B0708">
                <w:t>кодом 7.6</w:t>
              </w:r>
            </w:hyperlink>
            <w:r w:rsidRPr="006B0708">
              <w:t xml:space="preserve"> Классификатор</w:t>
            </w:r>
            <w:r>
              <w:t>а</w:t>
            </w:r>
          </w:p>
        </w:tc>
      </w:tr>
      <w:tr w:rsidR="00381304" w:rsidRPr="00E87B34" w:rsidTr="00E667A1">
        <w:tc>
          <w:tcPr>
            <w:tcW w:w="2694" w:type="dxa"/>
          </w:tcPr>
          <w:p w:rsidR="00381304" w:rsidRPr="00E87B34" w:rsidRDefault="00381304" w:rsidP="00194229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:rsidR="00381304" w:rsidRPr="00E87B34" w:rsidRDefault="00381304" w:rsidP="00194229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:rsidR="00381304" w:rsidRPr="00E87B34" w:rsidRDefault="00381304" w:rsidP="00194229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E87B34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E87B34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B4718B" w:rsidRPr="00E87B34" w:rsidTr="00E667A1">
        <w:tc>
          <w:tcPr>
            <w:tcW w:w="2694" w:type="dxa"/>
          </w:tcPr>
          <w:p w:rsidR="00B4718B" w:rsidRDefault="00B4718B" w:rsidP="00424F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:rsidR="00B4718B" w:rsidRPr="00250F36" w:rsidRDefault="00B4718B" w:rsidP="00424F6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484" w:type="dxa"/>
          </w:tcPr>
          <w:p w:rsidR="00B4718B" w:rsidRPr="00250F36" w:rsidRDefault="00B4718B" w:rsidP="00424F60">
            <w:pPr>
              <w:tabs>
                <w:tab w:val="left" w:pos="1128"/>
              </w:tabs>
              <w:ind w:firstLine="317"/>
              <w:rPr>
                <w:sz w:val="20"/>
                <w:szCs w:val="20"/>
              </w:rPr>
            </w:pPr>
            <w:r w:rsidRPr="00903D59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436552" w:rsidRDefault="00436552" w:rsidP="00436552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  <w:noProof/>
        </w:rPr>
        <w:t xml:space="preserve">Вспомогательные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436552" w:rsidRPr="00E87B34" w:rsidTr="00E667A1">
        <w:tc>
          <w:tcPr>
            <w:tcW w:w="2694" w:type="dxa"/>
          </w:tcPr>
          <w:p w:rsidR="00436552" w:rsidRPr="00E87B34" w:rsidRDefault="00436552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436552" w:rsidRPr="00E87B34" w:rsidRDefault="00436552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436552" w:rsidRPr="00E87B34" w:rsidTr="00E667A1">
        <w:tc>
          <w:tcPr>
            <w:tcW w:w="2694" w:type="dxa"/>
          </w:tcPr>
          <w:p w:rsidR="00436552" w:rsidRPr="00E87B34" w:rsidRDefault="00436552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lastRenderedPageBreak/>
              <w:t xml:space="preserve">Предоставление коммунальных услуг </w:t>
            </w:r>
          </w:p>
          <w:p w:rsidR="00436552" w:rsidRPr="00E87B34" w:rsidRDefault="00436552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:rsidR="00436552" w:rsidRPr="00E87B34" w:rsidRDefault="00436552" w:rsidP="00E667A1">
            <w:pPr>
              <w:tabs>
                <w:tab w:val="left" w:pos="1128"/>
              </w:tabs>
              <w:spacing w:before="40" w:after="40"/>
              <w:ind w:firstLine="340"/>
            </w:pPr>
            <w:proofErr w:type="gramStart"/>
            <w:r w:rsidRPr="00E87B3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</w:tbl>
    <w:p w:rsidR="00436552" w:rsidRDefault="00436552" w:rsidP="00436552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</w:rPr>
        <w:t>Условно</w:t>
      </w:r>
      <w:r w:rsidRPr="006F6CB8">
        <w:rPr>
          <w:b/>
          <w:bCs/>
          <w:i/>
          <w:noProof/>
        </w:rPr>
        <w:t xml:space="preserve">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436552" w:rsidRPr="00E87B34" w:rsidTr="00E667A1">
        <w:tc>
          <w:tcPr>
            <w:tcW w:w="2694" w:type="dxa"/>
          </w:tcPr>
          <w:p w:rsidR="00436552" w:rsidRPr="00E87B34" w:rsidRDefault="00436552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436552" w:rsidRPr="00E87B34" w:rsidRDefault="00436552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436552" w:rsidRPr="00E87B34" w:rsidTr="00E667A1">
        <w:tc>
          <w:tcPr>
            <w:tcW w:w="2694" w:type="dxa"/>
          </w:tcPr>
          <w:p w:rsidR="00436552" w:rsidRPr="00436552" w:rsidRDefault="00436552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36552">
              <w:rPr>
                <w:rFonts w:ascii="Times New Roman" w:hAnsi="Times New Roman" w:cs="Times New Roman"/>
              </w:rPr>
              <w:t xml:space="preserve">Дома социального обслуживания </w:t>
            </w:r>
          </w:p>
          <w:p w:rsidR="00436552" w:rsidRPr="00436552" w:rsidRDefault="00436552" w:rsidP="00E667A1">
            <w:pPr>
              <w:pStyle w:val="Default"/>
              <w:jc w:val="center"/>
            </w:pPr>
            <w:r w:rsidRPr="00436552">
              <w:rPr>
                <w:rFonts w:ascii="Times New Roman" w:hAnsi="Times New Roman" w:cs="Times New Roman"/>
              </w:rPr>
              <w:t>(3.2.1)</w:t>
            </w:r>
          </w:p>
        </w:tc>
        <w:tc>
          <w:tcPr>
            <w:tcW w:w="6484" w:type="dxa"/>
          </w:tcPr>
          <w:p w:rsidR="00436552" w:rsidRPr="00436552" w:rsidRDefault="00436552" w:rsidP="00E667A1">
            <w:pPr>
              <w:tabs>
                <w:tab w:val="left" w:pos="1128"/>
              </w:tabs>
              <w:ind w:firstLine="317"/>
              <w:jc w:val="both"/>
            </w:pPr>
            <w:r w:rsidRPr="00436552"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граждан; </w:t>
            </w:r>
          </w:p>
          <w:p w:rsidR="00436552" w:rsidRPr="00436552" w:rsidRDefault="00436552" w:rsidP="00E667A1">
            <w:pPr>
              <w:tabs>
                <w:tab w:val="left" w:pos="1128"/>
              </w:tabs>
              <w:ind w:firstLine="317"/>
              <w:jc w:val="both"/>
            </w:pPr>
            <w:r w:rsidRPr="00436552"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436552" w:rsidRPr="00E87B34" w:rsidTr="00E667A1">
        <w:tc>
          <w:tcPr>
            <w:tcW w:w="2694" w:type="dxa"/>
          </w:tcPr>
          <w:p w:rsidR="00436552" w:rsidRPr="00436552" w:rsidRDefault="00436552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36552">
              <w:rPr>
                <w:rFonts w:ascii="Times New Roman" w:hAnsi="Times New Roman" w:cs="Times New Roman"/>
              </w:rPr>
              <w:t>Оказание социальной помощи населению (3.2.2)</w:t>
            </w:r>
          </w:p>
        </w:tc>
        <w:tc>
          <w:tcPr>
            <w:tcW w:w="6484" w:type="dxa"/>
          </w:tcPr>
          <w:p w:rsidR="00436552" w:rsidRPr="00436552" w:rsidRDefault="00436552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6552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</w:tr>
      <w:tr w:rsidR="00E4461F" w:rsidRPr="00E87B34" w:rsidTr="00E667A1">
        <w:tc>
          <w:tcPr>
            <w:tcW w:w="2694" w:type="dxa"/>
          </w:tcPr>
          <w:p w:rsidR="00E4461F" w:rsidRDefault="00E4461F" w:rsidP="00E667A1">
            <w:pPr>
              <w:jc w:val="center"/>
            </w:pPr>
            <w:r w:rsidRPr="00E4461F">
              <w:t xml:space="preserve">Заправка транспортных средств </w:t>
            </w:r>
          </w:p>
          <w:p w:rsidR="00E4461F" w:rsidRPr="00E4461F" w:rsidRDefault="00E4461F" w:rsidP="00E667A1">
            <w:pPr>
              <w:jc w:val="center"/>
              <w:rPr>
                <w:b/>
              </w:rPr>
            </w:pPr>
            <w:r w:rsidRPr="00E4461F">
              <w:t>(4.9.1.1)</w:t>
            </w:r>
          </w:p>
        </w:tc>
        <w:tc>
          <w:tcPr>
            <w:tcW w:w="6484" w:type="dxa"/>
          </w:tcPr>
          <w:p w:rsidR="00E4461F" w:rsidRPr="00E4461F" w:rsidRDefault="00E4461F" w:rsidP="00E667A1">
            <w:pPr>
              <w:ind w:firstLine="340"/>
              <w:jc w:val="both"/>
              <w:rPr>
                <w:b/>
                <w:bCs/>
              </w:rPr>
            </w:pPr>
            <w:r w:rsidRPr="00E4461F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E4461F" w:rsidRPr="00E87B34" w:rsidTr="00E667A1">
        <w:tc>
          <w:tcPr>
            <w:tcW w:w="2694" w:type="dxa"/>
          </w:tcPr>
          <w:p w:rsidR="00E4461F" w:rsidRPr="00E4461F" w:rsidRDefault="00E4461F" w:rsidP="00E667A1">
            <w:pPr>
              <w:pStyle w:val="Default"/>
              <w:jc w:val="center"/>
            </w:pPr>
            <w:r w:rsidRPr="00E4461F">
              <w:rPr>
                <w:rFonts w:ascii="Times New Roman" w:hAnsi="Times New Roman" w:cs="Times New Roman"/>
              </w:rPr>
              <w:t>Ремонт автомобилей (4.9.1.4)</w:t>
            </w:r>
          </w:p>
        </w:tc>
        <w:tc>
          <w:tcPr>
            <w:tcW w:w="6484" w:type="dxa"/>
          </w:tcPr>
          <w:p w:rsidR="00E4461F" w:rsidRPr="00E4461F" w:rsidRDefault="00E4461F" w:rsidP="00E667A1">
            <w:pPr>
              <w:tabs>
                <w:tab w:val="left" w:pos="1128"/>
              </w:tabs>
              <w:ind w:firstLine="340"/>
              <w:jc w:val="both"/>
            </w:pPr>
            <w:r w:rsidRPr="00E4461F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E4461F" w:rsidRPr="00E87B34" w:rsidTr="00E667A1">
        <w:tc>
          <w:tcPr>
            <w:tcW w:w="2694" w:type="dxa"/>
          </w:tcPr>
          <w:p w:rsidR="00E4461F" w:rsidRPr="00E87B34" w:rsidRDefault="00E4461F" w:rsidP="00E667A1">
            <w:pPr>
              <w:spacing w:before="40" w:after="40"/>
              <w:jc w:val="center"/>
            </w:pPr>
            <w:r w:rsidRPr="00E87B34">
              <w:t>Хранение автотранспорта</w:t>
            </w:r>
          </w:p>
          <w:p w:rsidR="00E4461F" w:rsidRPr="00E87B34" w:rsidRDefault="00E4461F" w:rsidP="00E667A1">
            <w:pPr>
              <w:spacing w:before="40" w:after="40"/>
              <w:jc w:val="center"/>
            </w:pPr>
            <w:r w:rsidRPr="00E87B34">
              <w:t>(2.7.1)</w:t>
            </w:r>
          </w:p>
        </w:tc>
        <w:tc>
          <w:tcPr>
            <w:tcW w:w="6484" w:type="dxa"/>
          </w:tcPr>
          <w:p w:rsidR="00E4461F" w:rsidRPr="00E87B34" w:rsidRDefault="00E4461F" w:rsidP="00E667A1">
            <w:pPr>
              <w:spacing w:before="40" w:after="40"/>
              <w:ind w:firstLine="340"/>
            </w:pPr>
            <w:r w:rsidRPr="00E87B34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E87B34">
                <w:t>кодом 4.9</w:t>
              </w:r>
            </w:hyperlink>
            <w:r w:rsidRPr="00E87B34">
              <w:t xml:space="preserve"> Классификатора</w:t>
            </w:r>
          </w:p>
        </w:tc>
      </w:tr>
    </w:tbl>
    <w:p w:rsidR="00823189" w:rsidRPr="006F3047" w:rsidRDefault="00823189" w:rsidP="00823189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823189" w:rsidRDefault="00823189" w:rsidP="00823189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823189" w:rsidRPr="00022C92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2.5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3154B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– 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823189" w:rsidRPr="00022C92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2.1.1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3154B">
        <w:rPr>
          <w:rFonts w:ascii="Times New Roman" w:hAnsi="Times New Roman" w:cs="Times New Roman"/>
          <w:sz w:val="24"/>
          <w:szCs w:val="24"/>
        </w:rPr>
        <w:t xml:space="preserve">на каждую квартиру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022C92">
        <w:rPr>
          <w:rFonts w:ascii="Times New Roman" w:hAnsi="Times New Roman" w:cs="Times New Roman"/>
          <w:bCs/>
          <w:sz w:val="24"/>
          <w:szCs w:val="24"/>
        </w:rPr>
        <w:t>50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823189" w:rsidRPr="00022C92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9C76E0">
        <w:rPr>
          <w:rFonts w:ascii="Times New Roman" w:hAnsi="Times New Roman" w:cs="Times New Roman"/>
          <w:b/>
          <w:sz w:val="24"/>
          <w:szCs w:val="24"/>
        </w:rPr>
        <w:t>3.2.1,</w:t>
      </w:r>
      <w:r>
        <w:rPr>
          <w:rFonts w:ascii="Times New Roman" w:hAnsi="Times New Roman" w:cs="Times New Roman"/>
          <w:b/>
          <w:sz w:val="24"/>
          <w:szCs w:val="24"/>
        </w:rPr>
        <w:t xml:space="preserve"> 3.2.2, 3.2.3, 3.2.4,</w:t>
      </w:r>
      <w:r w:rsidRPr="009C7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3.4.1, 3.4.2, 3.5.2, 3.6.1, 3.8.1, 4.1,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4.2, 4.3, </w:t>
      </w:r>
      <w:r w:rsidRPr="00E81B0E">
        <w:rPr>
          <w:rFonts w:ascii="Times New Roman" w:hAnsi="Times New Roman" w:cs="Times New Roman"/>
          <w:b/>
          <w:sz w:val="24"/>
          <w:szCs w:val="24"/>
        </w:rPr>
        <w:t>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4.5, 4.6, 4.7, 4.8.1, 4.9.1.1, 4.9.1.4, 5.1.1,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5.1.2</w:t>
      </w:r>
      <w:r>
        <w:rPr>
          <w:rFonts w:ascii="Times New Roman" w:hAnsi="Times New Roman" w:cs="Times New Roman"/>
          <w:b/>
          <w:sz w:val="24"/>
          <w:szCs w:val="24"/>
        </w:rPr>
        <w:t>, 7.2.2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823189" w:rsidRDefault="00823189" w:rsidP="0082318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5BEE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5.1 </w:t>
      </w:r>
    </w:p>
    <w:p w:rsidR="00823189" w:rsidRDefault="00823189" w:rsidP="00823189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</w:t>
      </w:r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д</w:t>
      </w:r>
      <w:r>
        <w:rPr>
          <w:rFonts w:ascii="Times New Roman" w:hAnsi="Times New Roman" w:cs="Times New Roman"/>
          <w:bCs/>
          <w:sz w:val="24"/>
          <w:szCs w:val="24"/>
        </w:rPr>
        <w:t xml:space="preserve">ля </w:t>
      </w:r>
      <w:r w:rsidRPr="00ED37F3">
        <w:rPr>
          <w:rFonts w:ascii="Times New Roman" w:hAnsi="Times New Roman" w:cs="Times New Roman"/>
          <w:bCs/>
          <w:sz w:val="24"/>
          <w:szCs w:val="24"/>
        </w:rPr>
        <w:t>школьных общеобразовательных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23189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>при вместимости до 400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23189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400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B475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23189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500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23189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600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23189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>свыше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>на 1 учащегося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23189" w:rsidRDefault="00823189" w:rsidP="00823189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</w:t>
      </w:r>
      <w:r w:rsidRPr="00705BEE">
        <w:rPr>
          <w:b/>
          <w:bCs/>
          <w:szCs w:val="24"/>
        </w:rPr>
        <w:t xml:space="preserve"> </w:t>
      </w:r>
      <w:r w:rsidRPr="004D01CD">
        <w:rPr>
          <w:rFonts w:ascii="Times New Roman" w:hAnsi="Times New Roman" w:cs="Times New Roman"/>
          <w:bCs/>
          <w:sz w:val="24"/>
          <w:szCs w:val="24"/>
        </w:rPr>
        <w:t>для д</w:t>
      </w:r>
      <w:r w:rsidRPr="00ED37F3">
        <w:rPr>
          <w:rFonts w:ascii="Times New Roman" w:hAnsi="Times New Roman" w:cs="Times New Roman"/>
          <w:bCs/>
          <w:sz w:val="24"/>
          <w:szCs w:val="24"/>
        </w:rPr>
        <w:t>ошкольных общеобразовательных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23189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до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на 1 </w:t>
      </w:r>
      <w:r>
        <w:rPr>
          <w:rFonts w:ascii="Times New Roman" w:hAnsi="Times New Roman" w:cs="Times New Roman"/>
          <w:bCs/>
          <w:sz w:val="24"/>
          <w:szCs w:val="24"/>
        </w:rPr>
        <w:t>ребенка;</w:t>
      </w:r>
    </w:p>
    <w:p w:rsidR="00823189" w:rsidRDefault="00823189" w:rsidP="00823189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при вместимости </w:t>
      </w:r>
      <w:r>
        <w:rPr>
          <w:rFonts w:ascii="Times New Roman" w:hAnsi="Times New Roman" w:cs="Times New Roman"/>
          <w:bCs/>
          <w:sz w:val="24"/>
          <w:szCs w:val="24"/>
        </w:rPr>
        <w:t>свыше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705BEE">
        <w:rPr>
          <w:rFonts w:ascii="Times New Roman" w:hAnsi="Times New Roman" w:cs="Times New Roman"/>
          <w:bCs/>
          <w:sz w:val="24"/>
          <w:szCs w:val="24"/>
        </w:rPr>
        <w:t>00 мест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5BEE">
        <w:rPr>
          <w:rFonts w:ascii="Times New Roman" w:hAnsi="Times New Roman" w:cs="Times New Roman"/>
          <w:bCs/>
          <w:sz w:val="24"/>
          <w:szCs w:val="24"/>
        </w:rPr>
        <w:t xml:space="preserve">на 1 </w:t>
      </w:r>
      <w:r>
        <w:rPr>
          <w:rFonts w:ascii="Times New Roman" w:hAnsi="Times New Roman" w:cs="Times New Roman"/>
          <w:bCs/>
          <w:sz w:val="24"/>
          <w:szCs w:val="24"/>
        </w:rPr>
        <w:t>ребенка;</w:t>
      </w:r>
      <w:r w:rsidRPr="00B475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23189" w:rsidRPr="004D01CD" w:rsidRDefault="00823189" w:rsidP="00823189">
      <w:pPr>
        <w:pStyle w:val="ConsPlusNormal"/>
        <w:ind w:left="426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1CD">
        <w:rPr>
          <w:rFonts w:ascii="Times New Roman" w:hAnsi="Times New Roman" w:cs="Times New Roman"/>
          <w:bCs/>
          <w:sz w:val="24"/>
          <w:szCs w:val="24"/>
        </w:rPr>
        <w:t>для встроенного здания дошкольного общеобразовательного учреждения при вместимости более 100 мест –</w:t>
      </w:r>
      <w:r w:rsidRPr="004D0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4D01C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4D01CD">
        <w:rPr>
          <w:rFonts w:ascii="Times New Roman" w:hAnsi="Times New Roman" w:cs="Times New Roman"/>
          <w:bCs/>
          <w:sz w:val="24"/>
          <w:szCs w:val="24"/>
        </w:rPr>
        <w:t xml:space="preserve"> на 1 ребенка;</w:t>
      </w:r>
    </w:p>
    <w:p w:rsidR="00823189" w:rsidRPr="00022C92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823189" w:rsidRPr="00022C92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5BEE">
        <w:rPr>
          <w:rFonts w:ascii="Times New Roman" w:hAnsi="Times New Roman" w:cs="Times New Roman"/>
          <w:b/>
          <w:sz w:val="24"/>
          <w:szCs w:val="24"/>
        </w:rPr>
        <w:t>3.1.2</w:t>
      </w:r>
      <w:r>
        <w:rPr>
          <w:rFonts w:ascii="Times New Roman" w:hAnsi="Times New Roman" w:cs="Times New Roman"/>
          <w:b/>
          <w:sz w:val="24"/>
          <w:szCs w:val="24"/>
        </w:rPr>
        <w:t>, 3.7.1, 4.9, 8.3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823189" w:rsidRPr="00E81B0E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81B0E">
        <w:rPr>
          <w:rFonts w:ascii="Times New Roman" w:hAnsi="Times New Roman" w:cs="Times New Roman"/>
          <w:b/>
          <w:sz w:val="24"/>
          <w:szCs w:val="24"/>
        </w:rPr>
        <w:t>2.7.1</w:t>
      </w:r>
      <w:r w:rsidRPr="00E81B0E">
        <w:rPr>
          <w:rFonts w:ascii="Times New Roman" w:hAnsi="Times New Roman" w:cs="Times New Roman"/>
          <w:sz w:val="24"/>
          <w:szCs w:val="24"/>
        </w:rPr>
        <w:t xml:space="preserve"> на одно машино-место </w:t>
      </w:r>
      <w:r w:rsidRPr="00E81B0E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E81B0E">
        <w:rPr>
          <w:rFonts w:ascii="Times New Roman" w:hAnsi="Times New Roman" w:cs="Times New Roman"/>
          <w:sz w:val="24"/>
          <w:szCs w:val="24"/>
        </w:rPr>
        <w:t xml:space="preserve"> 24</w:t>
      </w:r>
      <w:r w:rsidRPr="00E81B0E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Pr="00E81B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E81B0E">
        <w:rPr>
          <w:rFonts w:ascii="Times New Roman" w:hAnsi="Times New Roman" w:cs="Times New Roman"/>
          <w:bCs/>
          <w:sz w:val="24"/>
          <w:szCs w:val="24"/>
        </w:rPr>
        <w:t>, максимальный размер – 50 м</w:t>
      </w:r>
      <w:r w:rsidRPr="00E81B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823189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 w:rsidR="00C314A1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3.1.1, 5.1.3</w:t>
      </w:r>
      <w:r>
        <w:rPr>
          <w:rFonts w:ascii="Times New Roman" w:hAnsi="Times New Roman" w:cs="Times New Roman"/>
          <w:b/>
          <w:sz w:val="24"/>
          <w:szCs w:val="24"/>
        </w:rPr>
        <w:t xml:space="preserve">, 7.2.1, 12.0.2, </w:t>
      </w:r>
      <w:r w:rsidRPr="008C53D9">
        <w:rPr>
          <w:rFonts w:ascii="Times New Roman" w:hAnsi="Times New Roman" w:cs="Times New Roman"/>
          <w:b/>
          <w:sz w:val="24"/>
          <w:szCs w:val="24"/>
        </w:rPr>
        <w:t>для линейных объектов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CD4C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189" w:rsidRDefault="00823189" w:rsidP="00823189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:rsidR="00823189" w:rsidRPr="00277B9A" w:rsidRDefault="00823189" w:rsidP="0082318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7B9A">
        <w:rPr>
          <w:rFonts w:ascii="Times New Roman" w:hAnsi="Times New Roman" w:cs="Times New Roman"/>
          <w:sz w:val="24"/>
          <w:szCs w:val="24"/>
        </w:rPr>
        <w:t xml:space="preserve">для </w:t>
      </w:r>
      <w:r w:rsidRPr="00277B9A">
        <w:rPr>
          <w:rFonts w:ascii="Times New Roman" w:hAnsi="Times New Roman" w:cs="Times New Roman"/>
          <w:b/>
          <w:sz w:val="24"/>
          <w:szCs w:val="24"/>
        </w:rPr>
        <w:t>всех видов</w:t>
      </w:r>
      <w:r>
        <w:rPr>
          <w:rFonts w:ascii="Times New Roman" w:hAnsi="Times New Roman" w:cs="Times New Roman"/>
          <w:sz w:val="24"/>
          <w:szCs w:val="24"/>
        </w:rPr>
        <w:t xml:space="preserve"> за исключением </w:t>
      </w:r>
      <w:r w:rsidRPr="00277B9A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77B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2.7.1, 5</w:t>
      </w:r>
      <w:r w:rsidRPr="00277B9A">
        <w:rPr>
          <w:rFonts w:ascii="Times New Roman" w:hAnsi="Times New Roman" w:cs="Times New Roman"/>
          <w:sz w:val="24"/>
          <w:szCs w:val="24"/>
        </w:rPr>
        <w:t>.1.3, 7.2.1</w:t>
      </w:r>
      <w:r w:rsidR="003614E5">
        <w:rPr>
          <w:rFonts w:ascii="Times New Roman" w:hAnsi="Times New Roman" w:cs="Times New Roman"/>
          <w:sz w:val="24"/>
          <w:szCs w:val="24"/>
        </w:rPr>
        <w:t>, 12.0.2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3189" w:rsidRPr="00CD4C06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:rsidR="00823189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:rsidR="00823189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2C92">
        <w:rPr>
          <w:rFonts w:ascii="Times New Roman" w:hAnsi="Times New Roman" w:cs="Times New Roman"/>
          <w:sz w:val="24"/>
          <w:szCs w:val="24"/>
        </w:rPr>
        <w:t xml:space="preserve">минимальный отступ от границ земельных участков до образовательных объектов </w:t>
      </w:r>
      <w:r w:rsidRPr="00022C92">
        <w:rPr>
          <w:rFonts w:ascii="Times New Roman" w:hAnsi="Times New Roman" w:cs="Times New Roman"/>
          <w:bCs/>
          <w:sz w:val="24"/>
          <w:szCs w:val="24"/>
        </w:rPr>
        <w:t>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не менее 4 метров;</w:t>
      </w:r>
    </w:p>
    <w:p w:rsidR="00823189" w:rsidRDefault="00823189" w:rsidP="00823189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Pr="006F3047">
        <w:rPr>
          <w:b w:val="0"/>
          <w:color w:val="auto"/>
          <w:lang w:val="ru-RU"/>
        </w:rPr>
        <w:t>минимальный отступ от границы земельного участка</w:t>
      </w:r>
      <w:r>
        <w:rPr>
          <w:b w:val="0"/>
          <w:color w:val="auto"/>
          <w:lang w:val="ru-RU"/>
        </w:rPr>
        <w:t xml:space="preserve"> </w:t>
      </w:r>
      <w:r w:rsidRPr="00C008E8">
        <w:rPr>
          <w:b w:val="0"/>
          <w:bCs/>
          <w:szCs w:val="24"/>
          <w:lang w:val="ru-RU"/>
        </w:rPr>
        <w:t xml:space="preserve">со стороны </w:t>
      </w:r>
      <w:r w:rsidRPr="00C008E8">
        <w:rPr>
          <w:b w:val="0"/>
          <w:bCs/>
          <w:color w:val="auto"/>
          <w:szCs w:val="24"/>
          <w:lang w:val="ru-RU"/>
        </w:rPr>
        <w:t>улиц</w:t>
      </w:r>
      <w:r>
        <w:rPr>
          <w:b w:val="0"/>
          <w:bCs/>
          <w:color w:val="auto"/>
          <w:szCs w:val="24"/>
          <w:lang w:val="ru-RU"/>
        </w:rPr>
        <w:t>ы</w:t>
      </w:r>
      <w:r w:rsidRPr="00C008E8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до</w:t>
      </w:r>
      <w:r w:rsidRPr="00C008E8">
        <w:rPr>
          <w:b w:val="0"/>
          <w:bCs/>
          <w:color w:val="auto"/>
          <w:szCs w:val="24"/>
          <w:lang w:val="ru-RU"/>
        </w:rPr>
        <w:t xml:space="preserve"> общеобразовательного учреждения –</w:t>
      </w:r>
      <w:r w:rsidRPr="00C008E8">
        <w:rPr>
          <w:b w:val="0"/>
          <w:color w:val="auto"/>
          <w:szCs w:val="24"/>
          <w:lang w:val="ru-RU"/>
        </w:rPr>
        <w:t xml:space="preserve"> </w:t>
      </w:r>
      <w:r w:rsidRPr="00C008E8">
        <w:rPr>
          <w:b w:val="0"/>
          <w:bCs/>
          <w:color w:val="auto"/>
          <w:szCs w:val="24"/>
          <w:lang w:val="ru-RU"/>
        </w:rPr>
        <w:t>не менее 25 м;</w:t>
      </w:r>
    </w:p>
    <w:p w:rsidR="00823189" w:rsidRPr="00C008E8" w:rsidRDefault="00823189" w:rsidP="00823189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color w:val="auto"/>
          <w:lang w:val="ru-RU"/>
        </w:rPr>
        <w:t xml:space="preserve">- для видов </w:t>
      </w:r>
      <w:r w:rsidRPr="00825930">
        <w:rPr>
          <w:color w:val="auto"/>
          <w:lang w:val="ru-RU"/>
        </w:rPr>
        <w:t>2.7.1,</w:t>
      </w:r>
      <w:r>
        <w:rPr>
          <w:b w:val="0"/>
          <w:color w:val="auto"/>
          <w:lang w:val="ru-RU"/>
        </w:rPr>
        <w:t xml:space="preserve"> </w:t>
      </w:r>
      <w:r w:rsidRPr="00277B9A">
        <w:rPr>
          <w:color w:val="auto"/>
          <w:lang w:val="ru-RU"/>
        </w:rPr>
        <w:t>5.1.3, 7.2.1,</w:t>
      </w:r>
      <w:r w:rsidR="003614E5">
        <w:rPr>
          <w:color w:val="auto"/>
          <w:lang w:val="ru-RU"/>
        </w:rPr>
        <w:t xml:space="preserve"> 12.0.2,</w:t>
      </w:r>
      <w:r w:rsidRPr="00277B9A">
        <w:rPr>
          <w:color w:val="auto"/>
          <w:lang w:val="ru-RU"/>
        </w:rPr>
        <w:t xml:space="preserve"> для линейных объектов</w:t>
      </w:r>
      <w:r>
        <w:rPr>
          <w:b w:val="0"/>
          <w:color w:val="auto"/>
          <w:lang w:val="ru-RU"/>
        </w:rPr>
        <w:t xml:space="preserve"> – не подлежит установлению</w:t>
      </w:r>
      <w:r w:rsidRPr="006F3047">
        <w:rPr>
          <w:b w:val="0"/>
          <w:color w:val="auto"/>
          <w:lang w:val="ru-RU"/>
        </w:rPr>
        <w:t>.</w:t>
      </w:r>
    </w:p>
    <w:p w:rsidR="00823189" w:rsidRPr="00825930" w:rsidRDefault="00823189" w:rsidP="00823189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сооружений:</w:t>
      </w:r>
    </w:p>
    <w:p w:rsidR="00823189" w:rsidRPr="00825930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825930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не выше</w:t>
      </w:r>
      <w:r w:rsidRPr="00825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25930">
        <w:rPr>
          <w:rFonts w:ascii="Times New Roman" w:hAnsi="Times New Roman" w:cs="Times New Roman"/>
          <w:sz w:val="24"/>
          <w:szCs w:val="24"/>
        </w:rPr>
        <w:t xml:space="preserve"> этажей</w:t>
      </w:r>
      <w:r w:rsidRPr="00825930">
        <w:rPr>
          <w:rFonts w:ascii="Times New Roman" w:hAnsi="Times New Roman" w:cs="Times New Roman"/>
          <w:bCs/>
          <w:sz w:val="24"/>
          <w:szCs w:val="24"/>
        </w:rPr>
        <w:t>;</w:t>
      </w:r>
    </w:p>
    <w:p w:rsidR="00823189" w:rsidRPr="00825930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вида </w:t>
      </w:r>
      <w:r w:rsidRPr="00825930">
        <w:rPr>
          <w:rFonts w:ascii="Times New Roman" w:hAnsi="Times New Roman" w:cs="Times New Roman"/>
          <w:b/>
          <w:bCs/>
          <w:sz w:val="24"/>
          <w:szCs w:val="24"/>
        </w:rPr>
        <w:t>2.1.1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4 этажей, включая </w:t>
      </w:r>
      <w:proofErr w:type="gramStart"/>
      <w:r w:rsidRPr="00825930">
        <w:rPr>
          <w:rFonts w:ascii="Times New Roman" w:hAnsi="Times New Roman" w:cs="Times New Roman"/>
          <w:sz w:val="24"/>
          <w:szCs w:val="24"/>
        </w:rPr>
        <w:t>мансардный</w:t>
      </w:r>
      <w:proofErr w:type="gramEnd"/>
      <w:r w:rsidRPr="00825930">
        <w:rPr>
          <w:rFonts w:ascii="Times New Roman" w:hAnsi="Times New Roman" w:cs="Times New Roman"/>
          <w:bCs/>
          <w:sz w:val="24"/>
          <w:szCs w:val="24"/>
        </w:rPr>
        <w:t>;</w:t>
      </w:r>
    </w:p>
    <w:p w:rsidR="00823189" w:rsidRPr="00825930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820A3D">
        <w:rPr>
          <w:rFonts w:ascii="Times New Roman" w:hAnsi="Times New Roman" w:cs="Times New Roman"/>
          <w:b/>
          <w:bCs/>
          <w:sz w:val="24"/>
          <w:szCs w:val="24"/>
        </w:rPr>
        <w:t>3.1.1, 3.1.2,</w:t>
      </w:r>
      <w:r w:rsidRPr="00820A3D">
        <w:rPr>
          <w:bCs/>
          <w:szCs w:val="24"/>
        </w:rPr>
        <w:t xml:space="preserve"> </w:t>
      </w:r>
      <w:r w:rsidRPr="009C76E0">
        <w:rPr>
          <w:rFonts w:ascii="Times New Roman" w:hAnsi="Times New Roman" w:cs="Times New Roman"/>
          <w:b/>
          <w:sz w:val="24"/>
          <w:szCs w:val="24"/>
        </w:rPr>
        <w:t>3.2.1,</w:t>
      </w:r>
      <w:r>
        <w:rPr>
          <w:rFonts w:ascii="Times New Roman" w:hAnsi="Times New Roman" w:cs="Times New Roman"/>
          <w:b/>
          <w:sz w:val="24"/>
          <w:szCs w:val="24"/>
        </w:rPr>
        <w:t xml:space="preserve"> 3.2.2, 3.2.3, 3.2.4,</w:t>
      </w:r>
      <w:r w:rsidRPr="009C7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3.4.1, 3.4.2, 3.5.1, 3.5.2, 3.6.1, 3.7.1, 3.8.1, 4.1,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4.2, 4.3, </w:t>
      </w:r>
      <w:r w:rsidRPr="00E81B0E">
        <w:rPr>
          <w:rFonts w:ascii="Times New Roman" w:hAnsi="Times New Roman" w:cs="Times New Roman"/>
          <w:b/>
          <w:sz w:val="24"/>
          <w:szCs w:val="24"/>
        </w:rPr>
        <w:t>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4.5, 4.6, 4.7, 4.8.1, 4.9.1.1, 4.9.1.4, 5.1.1,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 5.1.2</w:t>
      </w:r>
      <w:r>
        <w:rPr>
          <w:rFonts w:ascii="Times New Roman" w:hAnsi="Times New Roman" w:cs="Times New Roman"/>
          <w:b/>
          <w:sz w:val="24"/>
          <w:szCs w:val="24"/>
        </w:rPr>
        <w:t>, 7.2.2, 8.3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</w:t>
      </w:r>
      <w:r w:rsidRPr="00825930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:rsidR="00823189" w:rsidRPr="007D587D" w:rsidRDefault="00823189" w:rsidP="0082318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для видов </w:t>
      </w:r>
      <w:r>
        <w:rPr>
          <w:rFonts w:ascii="Times New Roman" w:hAnsi="Times New Roman" w:cs="Times New Roman"/>
          <w:b/>
          <w:sz w:val="24"/>
          <w:szCs w:val="24"/>
        </w:rPr>
        <w:t xml:space="preserve">2.7.1, </w:t>
      </w:r>
      <w:r w:rsidRPr="000A3E65">
        <w:rPr>
          <w:rFonts w:ascii="Times New Roman" w:hAnsi="Times New Roman" w:cs="Times New Roman"/>
          <w:b/>
          <w:sz w:val="24"/>
          <w:szCs w:val="24"/>
        </w:rPr>
        <w:t xml:space="preserve">5.1.3, 7.2.1, </w:t>
      </w:r>
      <w:r>
        <w:rPr>
          <w:rFonts w:ascii="Times New Roman" w:hAnsi="Times New Roman" w:cs="Times New Roman"/>
          <w:b/>
          <w:sz w:val="24"/>
          <w:szCs w:val="24"/>
        </w:rPr>
        <w:t xml:space="preserve">12.0.2, </w:t>
      </w:r>
      <w:r w:rsidRPr="000A3E65">
        <w:rPr>
          <w:rFonts w:ascii="Times New Roman" w:hAnsi="Times New Roman" w:cs="Times New Roman"/>
          <w:b/>
          <w:sz w:val="24"/>
          <w:szCs w:val="24"/>
        </w:rPr>
        <w:t>для линейных объектов</w:t>
      </w:r>
      <w:r w:rsidRPr="008259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5930">
        <w:rPr>
          <w:rFonts w:ascii="Times New Roman" w:hAnsi="Times New Roman" w:cs="Times New Roman"/>
          <w:sz w:val="24"/>
          <w:szCs w:val="24"/>
        </w:rPr>
        <w:t>– не подлежит установлению</w:t>
      </w:r>
      <w:r w:rsidRPr="007D587D">
        <w:rPr>
          <w:rFonts w:ascii="Times New Roman" w:hAnsi="Times New Roman" w:cs="Times New Roman"/>
          <w:sz w:val="24"/>
          <w:szCs w:val="24"/>
        </w:rPr>
        <w:t>.</w:t>
      </w:r>
    </w:p>
    <w:p w:rsidR="00823189" w:rsidRDefault="00823189" w:rsidP="00823189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622C8B">
        <w:rPr>
          <w:b w:val="0"/>
          <w:szCs w:val="24"/>
          <w:lang w:val="ru-RU"/>
        </w:rPr>
        <w:t xml:space="preserve">4) максимальный процент застройки в границах земельного участка, </w:t>
      </w:r>
      <w:r w:rsidRPr="00622C8B">
        <w:rPr>
          <w:b w:val="0"/>
          <w:szCs w:val="24"/>
          <w:lang w:val="ru-RU"/>
        </w:rPr>
        <w:lastRenderedPageBreak/>
        <w:t>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 xml:space="preserve">: </w:t>
      </w:r>
    </w:p>
    <w:p w:rsidR="003614E5" w:rsidRDefault="00823189" w:rsidP="003614E5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="003614E5">
        <w:rPr>
          <w:b w:val="0"/>
          <w:bCs/>
          <w:color w:val="auto"/>
          <w:szCs w:val="24"/>
          <w:lang w:val="ru-RU"/>
        </w:rPr>
        <w:t xml:space="preserve">для вида </w:t>
      </w:r>
      <w:r w:rsidR="003614E5" w:rsidRPr="00820A3D">
        <w:rPr>
          <w:bCs/>
          <w:color w:val="auto"/>
          <w:szCs w:val="24"/>
          <w:lang w:val="ru-RU"/>
        </w:rPr>
        <w:t>2.</w:t>
      </w:r>
      <w:r w:rsidR="003614E5">
        <w:rPr>
          <w:bCs/>
          <w:color w:val="auto"/>
          <w:szCs w:val="24"/>
          <w:lang w:val="ru-RU"/>
        </w:rPr>
        <w:t>5</w:t>
      </w:r>
      <w:r w:rsidR="003614E5" w:rsidRPr="00820A3D">
        <w:rPr>
          <w:bCs/>
          <w:color w:val="auto"/>
          <w:szCs w:val="24"/>
          <w:lang w:val="ru-RU"/>
        </w:rPr>
        <w:t xml:space="preserve"> </w:t>
      </w:r>
      <w:r w:rsidR="003614E5">
        <w:rPr>
          <w:b w:val="0"/>
          <w:bCs/>
          <w:color w:val="auto"/>
          <w:szCs w:val="24"/>
          <w:lang w:val="ru-RU"/>
        </w:rPr>
        <w:t xml:space="preserve"> – </w:t>
      </w:r>
      <w:r w:rsidR="003614E5" w:rsidRPr="006F3047">
        <w:rPr>
          <w:b w:val="0"/>
          <w:bCs/>
          <w:color w:val="auto"/>
          <w:szCs w:val="24"/>
          <w:lang w:val="ru-RU"/>
        </w:rPr>
        <w:t xml:space="preserve">не </w:t>
      </w:r>
      <w:r w:rsidR="003614E5">
        <w:rPr>
          <w:b w:val="0"/>
          <w:bCs/>
          <w:color w:val="auto"/>
          <w:szCs w:val="24"/>
          <w:lang w:val="ru-RU"/>
        </w:rPr>
        <w:t>более</w:t>
      </w:r>
      <w:r w:rsidR="003614E5" w:rsidRPr="006F3047">
        <w:rPr>
          <w:b w:val="0"/>
          <w:bCs/>
          <w:color w:val="auto"/>
          <w:szCs w:val="24"/>
          <w:lang w:val="ru-RU"/>
        </w:rPr>
        <w:t xml:space="preserve"> </w:t>
      </w:r>
      <w:r w:rsidR="003614E5">
        <w:rPr>
          <w:b w:val="0"/>
          <w:bCs/>
          <w:color w:val="auto"/>
          <w:szCs w:val="24"/>
          <w:lang w:val="ru-RU"/>
        </w:rPr>
        <w:t>5</w:t>
      </w:r>
      <w:r w:rsidR="003614E5" w:rsidRPr="006F3047">
        <w:rPr>
          <w:b w:val="0"/>
          <w:bCs/>
          <w:color w:val="auto"/>
          <w:szCs w:val="24"/>
          <w:lang w:val="ru-RU"/>
        </w:rPr>
        <w:t>0 %</w:t>
      </w:r>
      <w:r w:rsidR="003614E5">
        <w:rPr>
          <w:b w:val="0"/>
          <w:bCs/>
          <w:color w:val="auto"/>
          <w:szCs w:val="24"/>
          <w:lang w:val="ru-RU"/>
        </w:rPr>
        <w:t>;</w:t>
      </w:r>
    </w:p>
    <w:p w:rsidR="00823189" w:rsidRDefault="003614E5" w:rsidP="003614E5">
      <w:pPr>
        <w:pStyle w:val="22"/>
        <w:tabs>
          <w:tab w:val="left" w:pos="-142"/>
          <w:tab w:val="left" w:pos="142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820A3D">
        <w:rPr>
          <w:bCs/>
          <w:color w:val="auto"/>
          <w:szCs w:val="24"/>
          <w:lang w:val="ru-RU"/>
        </w:rPr>
        <w:t>2.1.1, 5.1.2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60 %</w:t>
      </w:r>
      <w:r w:rsidR="00823189">
        <w:rPr>
          <w:b w:val="0"/>
          <w:bCs/>
          <w:color w:val="auto"/>
          <w:szCs w:val="24"/>
          <w:lang w:val="ru-RU"/>
        </w:rPr>
        <w:t>;</w:t>
      </w:r>
    </w:p>
    <w:p w:rsidR="00823189" w:rsidRDefault="00823189" w:rsidP="00823189">
      <w:pPr>
        <w:pStyle w:val="22"/>
        <w:tabs>
          <w:tab w:val="left" w:pos="-142"/>
          <w:tab w:val="left" w:pos="142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31648F">
        <w:rPr>
          <w:bCs/>
          <w:color w:val="auto"/>
          <w:szCs w:val="24"/>
          <w:lang w:val="ru-RU"/>
        </w:rPr>
        <w:t xml:space="preserve">3.1.1, 3.1.2, </w:t>
      </w:r>
      <w:r w:rsidRPr="00823189">
        <w:rPr>
          <w:szCs w:val="24"/>
          <w:lang w:val="ru-RU"/>
        </w:rPr>
        <w:t>3.2.1, 3.2.2, 3.2.3, 3.2.4, 3.3, 3.4.1, 3.4.2, 3.5.2, 3.6.1, 3.7.1, 3.8.1, 4.1, 4.2, 4.3, 4.4, 4.5, 4.6, 4.7, 4.8.1, 4.9.1.1, 4.9.1.4, 5.1.1, 7.2.2, 8.3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7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b w:val="0"/>
          <w:bCs/>
          <w:color w:val="auto"/>
          <w:szCs w:val="24"/>
          <w:lang w:val="ru-RU"/>
        </w:rPr>
        <w:t>;</w:t>
      </w:r>
    </w:p>
    <w:p w:rsidR="00823189" w:rsidRDefault="00823189" w:rsidP="00823189">
      <w:pPr>
        <w:pStyle w:val="22"/>
        <w:tabs>
          <w:tab w:val="left" w:pos="180"/>
        </w:tabs>
        <w:suppressAutoHyphens/>
        <w:ind w:right="-144" w:firstLine="0"/>
        <w:rPr>
          <w:b w:val="0"/>
          <w:color w:val="auto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>
        <w:rPr>
          <w:b w:val="0"/>
          <w:color w:val="auto"/>
          <w:lang w:val="ru-RU"/>
        </w:rPr>
        <w:t xml:space="preserve">для вида </w:t>
      </w:r>
      <w:r w:rsidRPr="00820A3D">
        <w:rPr>
          <w:color w:val="auto"/>
          <w:lang w:val="ru-RU"/>
        </w:rPr>
        <w:t>3.5.1</w:t>
      </w:r>
      <w:r w:rsidRPr="006F3047">
        <w:rPr>
          <w:b w:val="0"/>
          <w:color w:val="auto"/>
          <w:lang w:val="ru-RU"/>
        </w:rPr>
        <w:t xml:space="preserve"> </w:t>
      </w:r>
      <w:r w:rsidRPr="006F3047">
        <w:rPr>
          <w:b w:val="0"/>
          <w:bCs/>
          <w:color w:val="auto"/>
          <w:szCs w:val="24"/>
          <w:lang w:val="ru-RU"/>
        </w:rPr>
        <w:t>–</w:t>
      </w:r>
      <w:r w:rsidRPr="006F3047">
        <w:rPr>
          <w:b w:val="0"/>
          <w:color w:val="auto"/>
          <w:lang w:val="ru-RU"/>
        </w:rPr>
        <w:t xml:space="preserve"> не более 50%</w:t>
      </w:r>
    </w:p>
    <w:p w:rsidR="00823189" w:rsidRPr="006F3047" w:rsidRDefault="00823189" w:rsidP="00823189">
      <w:pPr>
        <w:pStyle w:val="22"/>
        <w:tabs>
          <w:tab w:val="left" w:pos="180"/>
        </w:tabs>
        <w:suppressAutoHyphens/>
        <w:ind w:right="-144"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color w:val="auto"/>
          <w:lang w:val="ru-RU"/>
        </w:rPr>
        <w:t xml:space="preserve">- для видов </w:t>
      </w:r>
      <w:r w:rsidRPr="00820A3D">
        <w:rPr>
          <w:color w:val="auto"/>
          <w:lang w:val="ru-RU"/>
        </w:rPr>
        <w:t>2.7.1, 5.1.3, 7.2.1,</w:t>
      </w:r>
      <w:r w:rsidR="00C23D7A">
        <w:rPr>
          <w:color w:val="auto"/>
          <w:lang w:val="ru-RU"/>
        </w:rPr>
        <w:t xml:space="preserve"> 12.0.2</w:t>
      </w:r>
      <w:r w:rsidRPr="00820A3D">
        <w:rPr>
          <w:color w:val="auto"/>
          <w:lang w:val="ru-RU"/>
        </w:rPr>
        <w:t xml:space="preserve"> для линейных объектов</w:t>
      </w:r>
      <w:r>
        <w:rPr>
          <w:b w:val="0"/>
          <w:color w:val="auto"/>
          <w:lang w:val="ru-RU"/>
        </w:rPr>
        <w:t xml:space="preserve"> – не подлежит установлению</w:t>
      </w:r>
      <w:r w:rsidRPr="006F3047">
        <w:rPr>
          <w:b w:val="0"/>
          <w:color w:val="auto"/>
          <w:lang w:val="ru-RU"/>
        </w:rPr>
        <w:t>.</w:t>
      </w:r>
    </w:p>
    <w:p w:rsidR="00823189" w:rsidRDefault="00823189" w:rsidP="00823189">
      <w:pPr>
        <w:pStyle w:val="22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5) </w:t>
      </w:r>
      <w:r w:rsidRPr="00055538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</w:t>
      </w:r>
      <w:r>
        <w:rPr>
          <w:b w:val="0"/>
          <w:lang w:val="ru-RU"/>
        </w:rPr>
        <w:t>:</w:t>
      </w:r>
    </w:p>
    <w:p w:rsidR="00823189" w:rsidRDefault="00823189" w:rsidP="00823189">
      <w:pPr>
        <w:pStyle w:val="22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>
        <w:rPr>
          <w:b w:val="0"/>
          <w:bCs/>
          <w:color w:val="auto"/>
          <w:szCs w:val="24"/>
          <w:lang w:val="ru-RU"/>
        </w:rPr>
        <w:t xml:space="preserve">для всех видов, кроме вида 3.5.1 </w:t>
      </w:r>
      <w:r w:rsidRPr="006F3047">
        <w:rPr>
          <w:b w:val="0"/>
          <w:bCs/>
          <w:color w:val="auto"/>
          <w:szCs w:val="24"/>
          <w:lang w:val="ru-RU"/>
        </w:rPr>
        <w:t xml:space="preserve">должен быть не менее </w:t>
      </w:r>
      <w:r w:rsidR="00C23D7A">
        <w:rPr>
          <w:b w:val="0"/>
          <w:bCs/>
          <w:color w:val="auto"/>
          <w:szCs w:val="24"/>
          <w:lang w:val="ru-RU"/>
        </w:rPr>
        <w:t>15</w:t>
      </w:r>
      <w:r w:rsidRPr="006F3047">
        <w:rPr>
          <w:b w:val="0"/>
          <w:bCs/>
          <w:color w:val="auto"/>
          <w:szCs w:val="24"/>
          <w:lang w:val="ru-RU"/>
        </w:rPr>
        <w:t>%;</w:t>
      </w:r>
    </w:p>
    <w:p w:rsidR="00823189" w:rsidRDefault="00823189" w:rsidP="00823189">
      <w:pPr>
        <w:pStyle w:val="22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>
        <w:rPr>
          <w:b w:val="0"/>
          <w:bCs/>
          <w:color w:val="auto"/>
          <w:szCs w:val="24"/>
          <w:lang w:val="ru-RU"/>
        </w:rPr>
        <w:t xml:space="preserve">для вида 3.5.1 </w:t>
      </w:r>
      <w:r w:rsidRPr="006F3047">
        <w:rPr>
          <w:b w:val="0"/>
          <w:bCs/>
          <w:color w:val="auto"/>
          <w:szCs w:val="24"/>
          <w:lang w:val="ru-RU"/>
        </w:rPr>
        <w:t xml:space="preserve">должен быть не менее </w:t>
      </w:r>
      <w:r>
        <w:rPr>
          <w:b w:val="0"/>
          <w:bCs/>
          <w:color w:val="auto"/>
          <w:szCs w:val="24"/>
          <w:lang w:val="ru-RU"/>
        </w:rPr>
        <w:t>3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b w:val="0"/>
          <w:bCs/>
          <w:color w:val="auto"/>
          <w:szCs w:val="24"/>
          <w:lang w:val="ru-RU"/>
        </w:rPr>
        <w:t xml:space="preserve">. </w:t>
      </w:r>
      <w:r w:rsidRPr="006F3047">
        <w:rPr>
          <w:b w:val="0"/>
          <w:bCs/>
          <w:color w:val="auto"/>
          <w:szCs w:val="24"/>
          <w:lang w:val="ru-RU"/>
        </w:rPr>
        <w:t>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:rsidR="00823189" w:rsidRPr="006F3047" w:rsidRDefault="00823189" w:rsidP="00823189">
      <w:pPr>
        <w:pStyle w:val="22"/>
        <w:tabs>
          <w:tab w:val="left" w:pos="180"/>
          <w:tab w:val="left" w:pos="502"/>
        </w:tabs>
        <w:suppressAutoHyphens/>
        <w:ind w:right="-144" w:firstLine="0"/>
        <w:rPr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площадь территории, предназначенной для хранения транспортных </w:t>
      </w:r>
      <w:r>
        <w:rPr>
          <w:b w:val="0"/>
          <w:bCs/>
          <w:color w:val="auto"/>
          <w:szCs w:val="24"/>
          <w:lang w:val="ru-RU"/>
        </w:rPr>
        <w:t xml:space="preserve">средств общественных зданий </w:t>
      </w:r>
      <w:r w:rsidRPr="006F3047">
        <w:rPr>
          <w:b w:val="0"/>
          <w:bCs/>
          <w:color w:val="auto"/>
          <w:szCs w:val="24"/>
          <w:lang w:val="ru-RU"/>
        </w:rPr>
        <w:t>– не менее 10% площади земельного участка</w:t>
      </w:r>
      <w:r>
        <w:rPr>
          <w:color w:val="auto"/>
          <w:szCs w:val="24"/>
          <w:lang w:val="ru-RU"/>
        </w:rPr>
        <w:t>.</w:t>
      </w:r>
    </w:p>
    <w:p w:rsidR="008051B7" w:rsidRPr="006F3047" w:rsidRDefault="00823189" w:rsidP="00C23D7A">
      <w:pPr>
        <w:pStyle w:val="nienie"/>
        <w:spacing w:before="120" w:after="120"/>
        <w:ind w:left="0" w:firstLine="709"/>
        <w:jc w:val="left"/>
        <w:rPr>
          <w:rFonts w:ascii="Times New Roman" w:hAnsi="Times New Roman"/>
          <w:b/>
          <w:szCs w:val="24"/>
          <w:u w:val="single"/>
        </w:rPr>
      </w:pPr>
      <w:r w:rsidRPr="009B4E61">
        <w:rPr>
          <w:b/>
          <w:bCs/>
        </w:rPr>
        <w:t>Примечани</w:t>
      </w:r>
      <w:r>
        <w:rPr>
          <w:b/>
          <w:bCs/>
        </w:rPr>
        <w:t>я</w:t>
      </w:r>
      <w:r w:rsidRPr="009B4E61">
        <w:rPr>
          <w:b/>
          <w:bCs/>
        </w:rPr>
        <w:t>:</w:t>
      </w:r>
    </w:p>
    <w:p w:rsidR="00C954EB" w:rsidRPr="00C23D7A" w:rsidRDefault="00C954EB" w:rsidP="00300E80">
      <w:pPr>
        <w:pStyle w:val="ConsPlusNormal"/>
        <w:widowControl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D7A">
        <w:rPr>
          <w:rFonts w:ascii="Times New Roman" w:hAnsi="Times New Roman" w:cs="Times New Roman"/>
          <w:sz w:val="24"/>
          <w:szCs w:val="24"/>
        </w:rPr>
        <w:t>Допускается блокировка зданий и сооружений, расположенных на смежных земельных участках, и сокращение минимальных отступов от границ соседних земельных участков (в том числе размещение зданий и сооружений по границе земельных участков) по взаимному согласию правообладателей участков, предназначенных для жилищного строительства и при условии выполнения требований технических регламентов.</w:t>
      </w:r>
    </w:p>
    <w:p w:rsidR="00B318EC" w:rsidRPr="00B318EC" w:rsidRDefault="00B318EC" w:rsidP="001D5E37">
      <w:pPr>
        <w:pStyle w:val="2"/>
        <w:spacing w:after="240"/>
        <w:ind w:firstLine="709"/>
        <w:rPr>
          <w:rFonts w:ascii="Times New Roman" w:hAnsi="Times New Roman" w:cs="Times New Roman"/>
          <w:i w:val="0"/>
          <w:sz w:val="24"/>
          <w:szCs w:val="24"/>
        </w:rPr>
      </w:pPr>
      <w:bookmarkStart w:id="12" w:name="_Toc249243595"/>
      <w:bookmarkStart w:id="13" w:name="_Toc282271470"/>
      <w:bookmarkStart w:id="14" w:name="_Toc527916166"/>
      <w:r w:rsidRPr="00B318EC">
        <w:rPr>
          <w:rFonts w:ascii="Times New Roman" w:hAnsi="Times New Roman" w:cs="Times New Roman"/>
          <w:i w:val="0"/>
          <w:sz w:val="24"/>
          <w:szCs w:val="24"/>
        </w:rPr>
        <w:t>Статья 6</w:t>
      </w:r>
      <w:r w:rsidR="008F0DE5">
        <w:rPr>
          <w:rFonts w:ascii="Times New Roman" w:hAnsi="Times New Roman" w:cs="Times New Roman"/>
          <w:i w:val="0"/>
          <w:sz w:val="24"/>
          <w:szCs w:val="24"/>
        </w:rPr>
        <w:t>3</w:t>
      </w:r>
      <w:r w:rsidRPr="00B318EC">
        <w:rPr>
          <w:rFonts w:ascii="Times New Roman" w:hAnsi="Times New Roman" w:cs="Times New Roman"/>
          <w:i w:val="0"/>
          <w:sz w:val="24"/>
          <w:szCs w:val="24"/>
        </w:rPr>
        <w:t>. Производственн</w:t>
      </w:r>
      <w:r w:rsidR="00F3037D">
        <w:rPr>
          <w:rFonts w:ascii="Times New Roman" w:hAnsi="Times New Roman" w:cs="Times New Roman"/>
          <w:i w:val="0"/>
          <w:sz w:val="24"/>
          <w:szCs w:val="24"/>
        </w:rPr>
        <w:t>ая</w:t>
      </w:r>
      <w:r w:rsidRPr="00B318EC">
        <w:rPr>
          <w:rFonts w:ascii="Times New Roman" w:hAnsi="Times New Roman" w:cs="Times New Roman"/>
          <w:i w:val="0"/>
          <w:sz w:val="24"/>
          <w:szCs w:val="24"/>
        </w:rPr>
        <w:t xml:space="preserve"> зон</w:t>
      </w:r>
      <w:r w:rsidR="00F3037D">
        <w:rPr>
          <w:rFonts w:ascii="Times New Roman" w:hAnsi="Times New Roman" w:cs="Times New Roman"/>
          <w:i w:val="0"/>
          <w:sz w:val="24"/>
          <w:szCs w:val="24"/>
        </w:rPr>
        <w:t>а</w:t>
      </w:r>
      <w:r w:rsidRPr="00B318EC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bookmarkEnd w:id="12"/>
      <w:bookmarkEnd w:id="13"/>
      <w:bookmarkEnd w:id="14"/>
    </w:p>
    <w:p w:rsidR="00AE2EFE" w:rsidRDefault="00AE2EFE" w:rsidP="00AE2EFE">
      <w:pPr>
        <w:ind w:firstLine="709"/>
        <w:jc w:val="both"/>
      </w:pPr>
      <w:r>
        <w:rPr>
          <w:noProof/>
        </w:rPr>
        <w:t>Производственная з</w:t>
      </w:r>
      <w:r w:rsidRPr="00AF03BD">
        <w:rPr>
          <w:noProof/>
        </w:rPr>
        <w:t>она</w:t>
      </w:r>
      <w:r>
        <w:rPr>
          <w:noProof/>
        </w:rPr>
        <w:t>: П</w:t>
      </w:r>
      <w:r w:rsidRPr="00AF03BD">
        <w:rPr>
          <w:noProof/>
        </w:rPr>
        <w:t xml:space="preserve"> предназначена для размещения </w:t>
      </w:r>
      <w:r>
        <w:rPr>
          <w:noProof/>
        </w:rPr>
        <w:t xml:space="preserve">производственных и </w:t>
      </w:r>
      <w:r w:rsidRPr="00B318EC">
        <w:t>коммунально-складски</w:t>
      </w:r>
      <w:r>
        <w:t>х</w:t>
      </w:r>
      <w:r>
        <w:rPr>
          <w:noProof/>
        </w:rPr>
        <w:t xml:space="preserve"> </w:t>
      </w:r>
      <w:r w:rsidRPr="00AF03BD">
        <w:rPr>
          <w:noProof/>
        </w:rPr>
        <w:t>объектов</w:t>
      </w:r>
      <w:r>
        <w:rPr>
          <w:noProof/>
        </w:rPr>
        <w:t>.</w:t>
      </w:r>
    </w:p>
    <w:p w:rsidR="00B318EC" w:rsidRPr="00B318EC" w:rsidRDefault="00B318EC" w:rsidP="00AE2EFE">
      <w:pPr>
        <w:ind w:firstLine="709"/>
        <w:jc w:val="both"/>
      </w:pPr>
      <w:r w:rsidRPr="00B318EC">
        <w:t>Размеры санитарно-защитных зон от производственных предприятий</w:t>
      </w:r>
      <w:r w:rsidR="00AE2EFE">
        <w:t xml:space="preserve"> и</w:t>
      </w:r>
      <w:r w:rsidRPr="00B318EC">
        <w:t xml:space="preserve"> </w:t>
      </w:r>
      <w:r w:rsidR="00AE2EFE" w:rsidRPr="00B318EC">
        <w:t>коммунально-складски</w:t>
      </w:r>
      <w:r w:rsidR="00AE2EFE">
        <w:t>х</w:t>
      </w:r>
      <w:r w:rsidR="00AE2EFE">
        <w:rPr>
          <w:noProof/>
        </w:rPr>
        <w:t xml:space="preserve"> </w:t>
      </w:r>
      <w:r w:rsidR="00AE2EFE" w:rsidRPr="00AF03BD">
        <w:rPr>
          <w:noProof/>
        </w:rPr>
        <w:t>объектов</w:t>
      </w:r>
      <w:r w:rsidR="00AE2EFE" w:rsidRPr="00B318EC">
        <w:t xml:space="preserve"> </w:t>
      </w:r>
      <w:r w:rsidRPr="00B318EC">
        <w:t xml:space="preserve">могут быть уменьшены или увеличены исходя из результатов исследования уровня техногенного воздействия на границах санитарно-защитных зон и за их пределами. Изменение размеров санитарно-защитных зон осуществляется по решению Главного государственного врача РФ или его заместителя - для предприятий 1 и 2 классов, по решению Главного государственного врача субъекта РФ или его заместителя - для предприятий 3, 4 и 5 классов. </w:t>
      </w:r>
    </w:p>
    <w:p w:rsidR="00B318EC" w:rsidRPr="00B318EC" w:rsidRDefault="00B318EC" w:rsidP="00AE2EFE">
      <w:pPr>
        <w:ind w:firstLine="709"/>
        <w:jc w:val="both"/>
      </w:pPr>
      <w:r w:rsidRPr="00B318EC">
        <w:t>Временное сокращение объёма производства не является основанием к пересмотру принятой величины санитарно-защитной зоны для максимальной проектной или фактически достигнутой его мощности.</w:t>
      </w:r>
    </w:p>
    <w:p w:rsidR="00AE2EFE" w:rsidRPr="006F6CB8" w:rsidRDefault="00AE2EFE" w:rsidP="00AE2EFE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AE2EFE" w:rsidRPr="00E87B34" w:rsidTr="00E667A1">
        <w:tc>
          <w:tcPr>
            <w:tcW w:w="2694" w:type="dxa"/>
          </w:tcPr>
          <w:p w:rsidR="00AE2EFE" w:rsidRPr="00E87B34" w:rsidRDefault="00AE2EFE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AE2EFE" w:rsidRPr="00E87B34" w:rsidRDefault="00AE2EFE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E2EFE" w:rsidRPr="00E87B34" w:rsidTr="00E667A1">
        <w:tc>
          <w:tcPr>
            <w:tcW w:w="2694" w:type="dxa"/>
          </w:tcPr>
          <w:p w:rsidR="00AE2EFE" w:rsidRPr="00AE2EFE" w:rsidRDefault="00AE2EFE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EFE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</w:t>
            </w:r>
          </w:p>
          <w:p w:rsidR="00AE2EFE" w:rsidRPr="00AE2EFE" w:rsidRDefault="00AE2EFE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EFE">
              <w:rPr>
                <w:rFonts w:ascii="Times New Roman" w:hAnsi="Times New Roman" w:cs="Times New Roman"/>
                <w:sz w:val="24"/>
                <w:szCs w:val="24"/>
              </w:rPr>
              <w:t>(6.3)</w:t>
            </w:r>
          </w:p>
        </w:tc>
        <w:tc>
          <w:tcPr>
            <w:tcW w:w="6484" w:type="dxa"/>
          </w:tcPr>
          <w:p w:rsidR="00AE2EFE" w:rsidRPr="00AE2EFE" w:rsidRDefault="00AE2EFE" w:rsidP="00E667A1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r w:rsidRPr="00AE2EF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AE2EFE">
              <w:rPr>
                <w:rFonts w:ascii="Times New Roman" w:hAnsi="Times New Roman" w:cs="Times New Roman"/>
                <w:sz w:val="24"/>
                <w:szCs w:val="24"/>
              </w:rPr>
              <w:t>фарфоро-фаянсовой</w:t>
            </w:r>
            <w:proofErr w:type="spellEnd"/>
            <w:proofErr w:type="gramEnd"/>
            <w:r w:rsidRPr="00AE2EFE">
              <w:rPr>
                <w:rFonts w:ascii="Times New Roman" w:hAnsi="Times New Roman" w:cs="Times New Roman"/>
                <w:sz w:val="24"/>
                <w:szCs w:val="24"/>
              </w:rPr>
              <w:t>, электронной промышленности</w:t>
            </w:r>
          </w:p>
        </w:tc>
      </w:tr>
      <w:tr w:rsidR="00AE2EFE" w:rsidRPr="00E87B34" w:rsidTr="00E667A1">
        <w:tc>
          <w:tcPr>
            <w:tcW w:w="2694" w:type="dxa"/>
          </w:tcPr>
          <w:p w:rsidR="00AE2EFE" w:rsidRPr="00AE2EFE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EFE">
              <w:rPr>
                <w:rFonts w:ascii="Times New Roman" w:hAnsi="Times New Roman" w:cs="Times New Roman"/>
              </w:rPr>
              <w:t>Пищевая промышленность</w:t>
            </w:r>
          </w:p>
          <w:p w:rsidR="00AE2EFE" w:rsidRPr="00AE2EFE" w:rsidRDefault="00AE2EFE" w:rsidP="00E667A1">
            <w:pPr>
              <w:pStyle w:val="Default"/>
              <w:jc w:val="center"/>
            </w:pPr>
            <w:r w:rsidRPr="00AE2EFE">
              <w:rPr>
                <w:rFonts w:ascii="Times New Roman" w:hAnsi="Times New Roman" w:cs="Times New Roman"/>
              </w:rPr>
              <w:lastRenderedPageBreak/>
              <w:t>(6.4)</w:t>
            </w:r>
          </w:p>
        </w:tc>
        <w:tc>
          <w:tcPr>
            <w:tcW w:w="6484" w:type="dxa"/>
          </w:tcPr>
          <w:p w:rsidR="00AE2EFE" w:rsidRPr="00AE2EFE" w:rsidRDefault="00AE2EFE" w:rsidP="00E667A1">
            <w:pPr>
              <w:tabs>
                <w:tab w:val="left" w:pos="1128"/>
              </w:tabs>
              <w:ind w:firstLine="317"/>
              <w:jc w:val="both"/>
            </w:pPr>
            <w:r w:rsidRPr="00AE2EFE">
              <w:lastRenderedPageBreak/>
              <w:t xml:space="preserve">Размещение объектов пищевой промышленности, по переработке сельскохозяйственной продукции способом, </w:t>
            </w:r>
            <w:r w:rsidRPr="00AE2EFE">
              <w:lastRenderedPageBreak/>
              <w:t>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AE2EFE" w:rsidRPr="00E87B34" w:rsidTr="00E667A1">
        <w:tc>
          <w:tcPr>
            <w:tcW w:w="2694" w:type="dxa"/>
          </w:tcPr>
          <w:p w:rsidR="00AE2EFE" w:rsidRPr="00AE2EFE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EFE">
              <w:rPr>
                <w:rFonts w:ascii="Times New Roman" w:hAnsi="Times New Roman" w:cs="Times New Roman"/>
              </w:rPr>
              <w:lastRenderedPageBreak/>
              <w:t>Строительная промышленность</w:t>
            </w:r>
          </w:p>
          <w:p w:rsidR="00AE2EFE" w:rsidRPr="00AE2EFE" w:rsidRDefault="00AE2EFE" w:rsidP="00E667A1">
            <w:pPr>
              <w:pStyle w:val="Default"/>
              <w:jc w:val="center"/>
            </w:pPr>
            <w:r w:rsidRPr="00AE2EFE">
              <w:rPr>
                <w:rFonts w:ascii="Times New Roman" w:hAnsi="Times New Roman" w:cs="Times New Roman"/>
              </w:rPr>
              <w:t>(6.6)</w:t>
            </w:r>
          </w:p>
        </w:tc>
        <w:tc>
          <w:tcPr>
            <w:tcW w:w="6484" w:type="dxa"/>
          </w:tcPr>
          <w:p w:rsidR="00AE2EFE" w:rsidRPr="00AE2EFE" w:rsidRDefault="00AE2EFE" w:rsidP="00E667A1">
            <w:pPr>
              <w:tabs>
                <w:tab w:val="left" w:pos="1128"/>
              </w:tabs>
              <w:ind w:firstLine="317"/>
              <w:jc w:val="both"/>
            </w:pPr>
            <w:r w:rsidRPr="00AE2EFE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AE2EFE" w:rsidRPr="00E87B34" w:rsidTr="00E667A1">
        <w:tc>
          <w:tcPr>
            <w:tcW w:w="2694" w:type="dxa"/>
          </w:tcPr>
          <w:p w:rsidR="00AE2EFE" w:rsidRPr="00AE2EFE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EFE">
              <w:rPr>
                <w:rFonts w:ascii="Times New Roman" w:hAnsi="Times New Roman" w:cs="Times New Roman"/>
              </w:rPr>
              <w:t>Склады</w:t>
            </w:r>
          </w:p>
          <w:p w:rsidR="00AE2EFE" w:rsidRPr="00AE2EFE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EFE">
              <w:rPr>
                <w:rFonts w:ascii="Times New Roman" w:hAnsi="Times New Roman" w:cs="Times New Roman"/>
              </w:rPr>
              <w:t>(6.9)</w:t>
            </w:r>
          </w:p>
        </w:tc>
        <w:tc>
          <w:tcPr>
            <w:tcW w:w="6484" w:type="dxa"/>
          </w:tcPr>
          <w:p w:rsidR="00AE2EFE" w:rsidRPr="00AE2EFE" w:rsidRDefault="00AE2EFE" w:rsidP="00D45710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proofErr w:type="gramStart"/>
            <w:r w:rsidRPr="00AE2EF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сооружений, имеющих назначение по временному хранению, распределению и перевалке грузов (за </w:t>
            </w:r>
            <w:proofErr w:type="spellStart"/>
            <w:r w:rsidRPr="00AE2EFE">
              <w:rPr>
                <w:rFonts w:ascii="Times New Roman" w:hAnsi="Times New Roman" w:cs="Times New Roman"/>
                <w:sz w:val="24"/>
                <w:szCs w:val="24"/>
              </w:rPr>
              <w:t>исклю-чением</w:t>
            </w:r>
            <w:proofErr w:type="spellEnd"/>
            <w:r w:rsidRPr="00AE2EFE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</w:t>
            </w:r>
            <w:proofErr w:type="spellStart"/>
            <w:r w:rsidRPr="00AE2EFE">
              <w:rPr>
                <w:rFonts w:ascii="Times New Roman" w:hAnsi="Times New Roman" w:cs="Times New Roman"/>
                <w:sz w:val="24"/>
                <w:szCs w:val="24"/>
              </w:rPr>
              <w:t>газопере-качивающие</w:t>
            </w:r>
            <w:proofErr w:type="spellEnd"/>
            <w:r w:rsidRPr="00AE2EFE">
              <w:rPr>
                <w:rFonts w:ascii="Times New Roman" w:hAnsi="Times New Roman" w:cs="Times New Roman"/>
                <w:sz w:val="24"/>
                <w:szCs w:val="24"/>
              </w:rPr>
              <w:t xml:space="preserve">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</w:tr>
      <w:tr w:rsidR="00AE2EFE" w:rsidRPr="00E87B34" w:rsidTr="00E667A1">
        <w:tc>
          <w:tcPr>
            <w:tcW w:w="2694" w:type="dxa"/>
          </w:tcPr>
          <w:p w:rsidR="00AE2EFE" w:rsidRPr="00AE2EFE" w:rsidRDefault="00AE2EFE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EFE">
              <w:rPr>
                <w:rFonts w:ascii="Times New Roman" w:hAnsi="Times New Roman" w:cs="Times New Roman"/>
              </w:rPr>
              <w:t xml:space="preserve">Складские площадки </w:t>
            </w:r>
          </w:p>
          <w:p w:rsidR="00AE2EFE" w:rsidRPr="00AE2EFE" w:rsidRDefault="00AE2EFE" w:rsidP="00E667A1">
            <w:pPr>
              <w:pStyle w:val="Default"/>
              <w:jc w:val="center"/>
            </w:pPr>
            <w:r w:rsidRPr="00AE2EFE">
              <w:rPr>
                <w:rFonts w:ascii="Times New Roman" w:hAnsi="Times New Roman" w:cs="Times New Roman"/>
              </w:rPr>
              <w:t>(6.9.1)</w:t>
            </w:r>
          </w:p>
        </w:tc>
        <w:tc>
          <w:tcPr>
            <w:tcW w:w="6484" w:type="dxa"/>
          </w:tcPr>
          <w:p w:rsidR="00AE2EFE" w:rsidRPr="00AE2EFE" w:rsidRDefault="00AE2EFE" w:rsidP="00E667A1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r w:rsidRPr="00AE2EFE">
              <w:rPr>
                <w:rFonts w:ascii="Times New Roman" w:hAnsi="Times New Roman" w:cs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E5162D" w:rsidRPr="00E87B34" w:rsidTr="00E667A1">
        <w:tc>
          <w:tcPr>
            <w:tcW w:w="2694" w:type="dxa"/>
          </w:tcPr>
          <w:p w:rsidR="00E5162D" w:rsidRPr="00E5162D" w:rsidRDefault="00E5162D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62D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:rsidR="00E5162D" w:rsidRPr="00E5162D" w:rsidRDefault="00E5162D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62D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:rsidR="00E5162D" w:rsidRPr="00E5162D" w:rsidRDefault="00E5162D" w:rsidP="00E667A1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6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E5162D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E516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E5162D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</w:t>
            </w:r>
            <w:r w:rsidRPr="00E5162D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E5162D" w:rsidRPr="00E87B34" w:rsidTr="00E667A1">
        <w:tc>
          <w:tcPr>
            <w:tcW w:w="2694" w:type="dxa"/>
          </w:tcPr>
          <w:p w:rsidR="00E5162D" w:rsidRPr="00E5162D" w:rsidRDefault="00E5162D" w:rsidP="00E667A1">
            <w:pPr>
              <w:jc w:val="center"/>
              <w:rPr>
                <w:b/>
              </w:rPr>
            </w:pPr>
            <w:r w:rsidRPr="00E5162D">
              <w:t>Заправка транспортных средств (4.9.1.1)</w:t>
            </w:r>
          </w:p>
        </w:tc>
        <w:tc>
          <w:tcPr>
            <w:tcW w:w="6484" w:type="dxa"/>
          </w:tcPr>
          <w:p w:rsidR="00E5162D" w:rsidRPr="00E5162D" w:rsidRDefault="00E5162D" w:rsidP="00E667A1">
            <w:pPr>
              <w:ind w:firstLine="340"/>
              <w:jc w:val="both"/>
              <w:rPr>
                <w:b/>
                <w:bCs/>
              </w:rPr>
            </w:pPr>
            <w:r w:rsidRPr="00E5162D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E5162D" w:rsidRPr="00E87B34" w:rsidTr="00E667A1">
        <w:tc>
          <w:tcPr>
            <w:tcW w:w="2694" w:type="dxa"/>
            <w:vAlign w:val="center"/>
          </w:tcPr>
          <w:p w:rsidR="00E5162D" w:rsidRPr="00E5162D" w:rsidRDefault="00E5162D" w:rsidP="00E667A1">
            <w:pPr>
              <w:jc w:val="center"/>
              <w:rPr>
                <w:b/>
              </w:rPr>
            </w:pPr>
            <w:r w:rsidRPr="00E5162D">
              <w:t>Автомобильные мойки (4.9.1.3)</w:t>
            </w:r>
          </w:p>
        </w:tc>
        <w:tc>
          <w:tcPr>
            <w:tcW w:w="6484" w:type="dxa"/>
            <w:vAlign w:val="center"/>
          </w:tcPr>
          <w:p w:rsidR="00E5162D" w:rsidRPr="00E5162D" w:rsidRDefault="00E5162D" w:rsidP="00E667A1">
            <w:pPr>
              <w:ind w:firstLine="340"/>
              <w:jc w:val="both"/>
              <w:rPr>
                <w:b/>
                <w:bCs/>
              </w:rPr>
            </w:pPr>
            <w:r w:rsidRPr="00E5162D">
              <w:t>Размещение автомобильных моек, а также размещение магазинов сопутствующей торговли</w:t>
            </w:r>
          </w:p>
        </w:tc>
      </w:tr>
      <w:tr w:rsidR="00E5162D" w:rsidRPr="00E87B34" w:rsidTr="00E667A1">
        <w:tc>
          <w:tcPr>
            <w:tcW w:w="2694" w:type="dxa"/>
          </w:tcPr>
          <w:p w:rsidR="00E5162D" w:rsidRPr="00E5162D" w:rsidRDefault="00E5162D" w:rsidP="00E667A1">
            <w:pPr>
              <w:pStyle w:val="Default"/>
              <w:jc w:val="center"/>
            </w:pPr>
            <w:r w:rsidRPr="00E5162D">
              <w:rPr>
                <w:rFonts w:ascii="Times New Roman" w:hAnsi="Times New Roman" w:cs="Times New Roman"/>
              </w:rPr>
              <w:t>Ремонт автомобилей (4.9.1.4)</w:t>
            </w:r>
          </w:p>
        </w:tc>
        <w:tc>
          <w:tcPr>
            <w:tcW w:w="6484" w:type="dxa"/>
          </w:tcPr>
          <w:p w:rsidR="00E5162D" w:rsidRPr="00E5162D" w:rsidRDefault="00E5162D" w:rsidP="00E667A1">
            <w:pPr>
              <w:tabs>
                <w:tab w:val="left" w:pos="1128"/>
              </w:tabs>
              <w:ind w:firstLine="340"/>
              <w:jc w:val="both"/>
            </w:pPr>
            <w:r w:rsidRPr="00E5162D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B33063" w:rsidRPr="00E87B34" w:rsidTr="00E667A1">
        <w:tc>
          <w:tcPr>
            <w:tcW w:w="2694" w:type="dxa"/>
          </w:tcPr>
          <w:p w:rsidR="00B33063" w:rsidRPr="00AD6086" w:rsidRDefault="00B33063" w:rsidP="00B3306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D6086">
              <w:rPr>
                <w:rFonts w:ascii="Times New Roman" w:hAnsi="Times New Roman" w:cs="Times New Roman"/>
              </w:rPr>
              <w:t>Связь</w:t>
            </w:r>
          </w:p>
          <w:p w:rsidR="00B33063" w:rsidRPr="00AD6086" w:rsidRDefault="00B33063" w:rsidP="00B33063">
            <w:pPr>
              <w:pStyle w:val="Default"/>
              <w:jc w:val="center"/>
            </w:pPr>
            <w:r w:rsidRPr="00AD6086">
              <w:rPr>
                <w:rFonts w:ascii="Times New Roman" w:hAnsi="Times New Roman" w:cs="Times New Roman"/>
              </w:rPr>
              <w:t>(6.8)</w:t>
            </w:r>
          </w:p>
        </w:tc>
        <w:tc>
          <w:tcPr>
            <w:tcW w:w="6484" w:type="dxa"/>
          </w:tcPr>
          <w:p w:rsidR="00B33063" w:rsidRPr="00AD6086" w:rsidRDefault="00B33063" w:rsidP="00B33063">
            <w:pPr>
              <w:tabs>
                <w:tab w:val="left" w:pos="1128"/>
              </w:tabs>
              <w:ind w:firstLine="317"/>
              <w:jc w:val="both"/>
            </w:pPr>
            <w:r w:rsidRPr="00AD608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 w:history="1">
              <w:r w:rsidRPr="00AD6086">
                <w:t>кодами 3.1.1</w:t>
              </w:r>
            </w:hyperlink>
            <w:r w:rsidRPr="00AD6086">
              <w:t xml:space="preserve">, </w:t>
            </w:r>
            <w:hyperlink w:anchor="P220" w:history="1">
              <w:r w:rsidRPr="00AD6086">
                <w:t>3.2.3</w:t>
              </w:r>
            </w:hyperlink>
          </w:p>
        </w:tc>
      </w:tr>
    </w:tbl>
    <w:p w:rsidR="00F4279C" w:rsidRDefault="00F4279C" w:rsidP="00F4279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  <w:noProof/>
        </w:rPr>
        <w:lastRenderedPageBreak/>
        <w:t xml:space="preserve">Вспомогательные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F4279C" w:rsidRPr="00E87B34" w:rsidTr="00E667A1">
        <w:tc>
          <w:tcPr>
            <w:tcW w:w="2694" w:type="dxa"/>
          </w:tcPr>
          <w:p w:rsidR="00F4279C" w:rsidRPr="00E87B34" w:rsidRDefault="00F4279C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F4279C" w:rsidRPr="00E87B34" w:rsidRDefault="00F4279C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F4279C" w:rsidRPr="00E87B34" w:rsidTr="00E667A1">
        <w:tc>
          <w:tcPr>
            <w:tcW w:w="2694" w:type="dxa"/>
          </w:tcPr>
          <w:p w:rsidR="00F4279C" w:rsidRPr="00805EA6" w:rsidRDefault="00F4279C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Деловое управление</w:t>
            </w:r>
          </w:p>
          <w:p w:rsidR="00F4279C" w:rsidRPr="00805EA6" w:rsidRDefault="00F4279C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(4.1)</w:t>
            </w:r>
          </w:p>
        </w:tc>
        <w:tc>
          <w:tcPr>
            <w:tcW w:w="6484" w:type="dxa"/>
          </w:tcPr>
          <w:p w:rsidR="00F4279C" w:rsidRPr="00805EA6" w:rsidRDefault="00F4279C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805EA6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F4279C" w:rsidRPr="00E87B34" w:rsidTr="00E667A1">
        <w:tc>
          <w:tcPr>
            <w:tcW w:w="2694" w:type="dxa"/>
          </w:tcPr>
          <w:p w:rsidR="00F4279C" w:rsidRDefault="00F4279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</w:t>
            </w:r>
          </w:p>
          <w:p w:rsidR="00F4279C" w:rsidRDefault="00F4279C" w:rsidP="00F42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(3.9.2)</w:t>
            </w:r>
          </w:p>
        </w:tc>
        <w:tc>
          <w:tcPr>
            <w:tcW w:w="6484" w:type="dxa"/>
          </w:tcPr>
          <w:p w:rsidR="00F4279C" w:rsidRDefault="00F4279C" w:rsidP="00E667A1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</w:tr>
      <w:tr w:rsidR="00F4279C" w:rsidRPr="00E87B34" w:rsidTr="00E667A1">
        <w:tc>
          <w:tcPr>
            <w:tcW w:w="2694" w:type="dxa"/>
          </w:tcPr>
          <w:p w:rsidR="00F4279C" w:rsidRPr="00F4279C" w:rsidRDefault="00F4279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79C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:rsidR="00F4279C" w:rsidRPr="00F4279C" w:rsidRDefault="00F4279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79C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:rsidR="00F4279C" w:rsidRPr="00F4279C" w:rsidRDefault="00F4279C" w:rsidP="00E667A1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r w:rsidRPr="00F4279C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92611C" w:rsidRPr="00E87B34" w:rsidTr="00E667A1">
        <w:tc>
          <w:tcPr>
            <w:tcW w:w="2694" w:type="dxa"/>
          </w:tcPr>
          <w:p w:rsidR="0092611C" w:rsidRPr="0092611C" w:rsidRDefault="0092611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11C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  <w:p w:rsidR="0092611C" w:rsidRPr="0092611C" w:rsidRDefault="0092611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11C">
              <w:rPr>
                <w:rFonts w:ascii="Times New Roman" w:hAnsi="Times New Roman" w:cs="Times New Roman"/>
                <w:sz w:val="24"/>
                <w:szCs w:val="24"/>
              </w:rPr>
              <w:t>(3.4.1)</w:t>
            </w:r>
          </w:p>
        </w:tc>
        <w:tc>
          <w:tcPr>
            <w:tcW w:w="6484" w:type="dxa"/>
          </w:tcPr>
          <w:p w:rsidR="0092611C" w:rsidRPr="0092611C" w:rsidRDefault="0092611C" w:rsidP="00E667A1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r w:rsidRPr="0092611C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92611C" w:rsidRPr="00E87B34" w:rsidTr="00E667A1">
        <w:tc>
          <w:tcPr>
            <w:tcW w:w="2694" w:type="dxa"/>
          </w:tcPr>
          <w:p w:rsidR="0092611C" w:rsidRPr="0092611C" w:rsidRDefault="0092611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2611C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:rsidR="0092611C" w:rsidRPr="0092611C" w:rsidRDefault="0092611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2611C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:rsidR="0092611C" w:rsidRPr="0092611C" w:rsidRDefault="0092611C" w:rsidP="00E667A1">
            <w:pPr>
              <w:tabs>
                <w:tab w:val="left" w:pos="1128"/>
              </w:tabs>
              <w:ind w:firstLine="317"/>
              <w:jc w:val="both"/>
            </w:pPr>
            <w:r w:rsidRPr="0092611C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E53C3C" w:rsidRPr="00E87B34" w:rsidTr="00E667A1">
        <w:tc>
          <w:tcPr>
            <w:tcW w:w="2694" w:type="dxa"/>
          </w:tcPr>
          <w:p w:rsidR="00E53C3C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</w:rPr>
              <w:t>Общежития</w:t>
            </w:r>
          </w:p>
          <w:p w:rsidR="00E53C3C" w:rsidRPr="00805EA6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(3.2.4)</w:t>
            </w:r>
          </w:p>
        </w:tc>
        <w:tc>
          <w:tcPr>
            <w:tcW w:w="6484" w:type="dxa"/>
          </w:tcPr>
          <w:p w:rsidR="00E53C3C" w:rsidRPr="006B0708" w:rsidRDefault="00E53C3C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70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62" w:history="1">
              <w:r w:rsidRPr="006B0708">
                <w:rPr>
                  <w:rFonts w:ascii="Times New Roman" w:hAnsi="Times New Roman" w:cs="Times New Roman"/>
                  <w:sz w:val="24"/>
                  <w:szCs w:val="24"/>
                </w:rPr>
                <w:t>кодом 4.7</w:t>
              </w:r>
            </w:hyperlink>
            <w:r w:rsidRPr="006B0708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</w:t>
            </w:r>
          </w:p>
        </w:tc>
      </w:tr>
      <w:tr w:rsidR="00E53C3C" w:rsidRPr="00E87B34" w:rsidTr="00E667A1">
        <w:tc>
          <w:tcPr>
            <w:tcW w:w="2694" w:type="dxa"/>
          </w:tcPr>
          <w:p w:rsidR="00E53C3C" w:rsidRPr="00805EA6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Гостиничное обслуживание</w:t>
            </w:r>
          </w:p>
          <w:p w:rsidR="00E53C3C" w:rsidRPr="00805EA6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(4.7)</w:t>
            </w:r>
          </w:p>
        </w:tc>
        <w:tc>
          <w:tcPr>
            <w:tcW w:w="6484" w:type="dxa"/>
          </w:tcPr>
          <w:p w:rsidR="00E53C3C" w:rsidRPr="00805EA6" w:rsidRDefault="00E53C3C" w:rsidP="00E667A1">
            <w:pPr>
              <w:tabs>
                <w:tab w:val="left" w:pos="1128"/>
              </w:tabs>
              <w:ind w:firstLine="317"/>
            </w:pPr>
            <w:r w:rsidRPr="00805EA6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E53C3C" w:rsidRPr="00E87B34" w:rsidTr="00E667A1">
        <w:tc>
          <w:tcPr>
            <w:tcW w:w="2694" w:type="dxa"/>
          </w:tcPr>
          <w:p w:rsidR="00E53C3C" w:rsidRPr="0092611C" w:rsidRDefault="00E53C3C" w:rsidP="00E667A1">
            <w:pPr>
              <w:autoSpaceDE w:val="0"/>
              <w:jc w:val="center"/>
            </w:pPr>
            <w:r w:rsidRPr="0092611C">
              <w:t>Питомники</w:t>
            </w:r>
          </w:p>
          <w:p w:rsidR="00E53C3C" w:rsidRPr="0092611C" w:rsidRDefault="00E53C3C" w:rsidP="00E667A1">
            <w:pPr>
              <w:autoSpaceDE w:val="0"/>
              <w:jc w:val="center"/>
            </w:pPr>
            <w:r w:rsidRPr="0092611C">
              <w:t>(1.17)</w:t>
            </w:r>
          </w:p>
          <w:p w:rsidR="00E53C3C" w:rsidRPr="0092611C" w:rsidRDefault="00E53C3C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E53C3C" w:rsidRPr="0092611C" w:rsidRDefault="00E53C3C" w:rsidP="00E667A1">
            <w:pPr>
              <w:autoSpaceDE w:val="0"/>
              <w:ind w:firstLine="317"/>
              <w:jc w:val="both"/>
            </w:pPr>
            <w:r w:rsidRPr="0092611C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E53C3C" w:rsidRPr="0092611C" w:rsidRDefault="00E53C3C" w:rsidP="0092611C">
            <w:pPr>
              <w:autoSpaceDE w:val="0"/>
              <w:ind w:firstLine="317"/>
              <w:jc w:val="both"/>
            </w:pPr>
            <w:r w:rsidRPr="0092611C"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E53C3C" w:rsidRPr="00E87B34" w:rsidTr="00E667A1">
        <w:tc>
          <w:tcPr>
            <w:tcW w:w="2694" w:type="dxa"/>
          </w:tcPr>
          <w:p w:rsidR="00E53C3C" w:rsidRPr="0092611C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2611C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:rsidR="00E53C3C" w:rsidRPr="0092611C" w:rsidRDefault="00E53C3C" w:rsidP="00E667A1">
            <w:pPr>
              <w:pStyle w:val="Default"/>
              <w:jc w:val="center"/>
            </w:pPr>
            <w:r w:rsidRPr="0092611C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:rsidR="00E53C3C" w:rsidRPr="0092611C" w:rsidRDefault="00E53C3C" w:rsidP="00E667A1">
            <w:pPr>
              <w:tabs>
                <w:tab w:val="left" w:pos="1128"/>
              </w:tabs>
              <w:ind w:firstLine="317"/>
              <w:jc w:val="both"/>
            </w:pPr>
            <w:proofErr w:type="gramStart"/>
            <w:r w:rsidRPr="0092611C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</w:t>
            </w:r>
            <w:r w:rsidRPr="0092611C">
              <w:lastRenderedPageBreak/>
              <w:t>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</w:tbl>
    <w:p w:rsidR="0092611C" w:rsidRPr="009B4E61" w:rsidRDefault="0092611C" w:rsidP="0092611C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lastRenderedPageBreak/>
        <w:t>Примечание:</w:t>
      </w:r>
    </w:p>
    <w:p w:rsidR="0092611C" w:rsidRDefault="0092611C" w:rsidP="0092611C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i/>
          <w:noProof/>
        </w:rPr>
      </w:pPr>
      <w:r w:rsidRPr="009B4E61">
        <w:rPr>
          <w:bCs/>
        </w:rPr>
        <w:t>В</w:t>
      </w:r>
      <w:r w:rsidR="00E53C3C">
        <w:rPr>
          <w:bCs/>
        </w:rPr>
        <w:t>спомогательные в</w:t>
      </w:r>
      <w:r w:rsidRPr="009B4E61">
        <w:rPr>
          <w:bCs/>
        </w:rPr>
        <w:t>ид</w:t>
      </w:r>
      <w:r>
        <w:rPr>
          <w:bCs/>
        </w:rPr>
        <w:t>ы</w:t>
      </w:r>
      <w:r w:rsidRPr="009B4E61">
        <w:rPr>
          <w:bCs/>
        </w:rPr>
        <w:t xml:space="preserve"> разрешенного использования </w:t>
      </w:r>
      <w:r w:rsidRPr="009B4E61">
        <w:t>применяется исключительно в части</w:t>
      </w:r>
      <w:r w:rsidR="00E53C3C">
        <w:t xml:space="preserve"> деятельности, </w:t>
      </w:r>
      <w:r w:rsidR="00E53C3C" w:rsidRPr="00B318EC">
        <w:t>связанн</w:t>
      </w:r>
      <w:r w:rsidR="00E53C3C">
        <w:t>ой</w:t>
      </w:r>
      <w:r w:rsidR="00E53C3C" w:rsidRPr="00B318EC">
        <w:t xml:space="preserve"> с обслуживанием предприяти</w:t>
      </w:r>
      <w:r w:rsidR="00E53C3C">
        <w:t>я</w:t>
      </w:r>
      <w:r w:rsidRPr="009B4E61">
        <w:t>.</w:t>
      </w:r>
    </w:p>
    <w:p w:rsidR="0092611C" w:rsidRDefault="0092611C" w:rsidP="0092611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</w:rPr>
        <w:t>Условно</w:t>
      </w:r>
      <w:r w:rsidRPr="006F6CB8">
        <w:rPr>
          <w:b/>
          <w:bCs/>
          <w:i/>
          <w:noProof/>
        </w:rPr>
        <w:t xml:space="preserve">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92611C" w:rsidRPr="00E87B34" w:rsidTr="00E667A1">
        <w:tc>
          <w:tcPr>
            <w:tcW w:w="2694" w:type="dxa"/>
          </w:tcPr>
          <w:p w:rsidR="0092611C" w:rsidRPr="00E87B34" w:rsidRDefault="0092611C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92611C" w:rsidRPr="00E87B34" w:rsidRDefault="0092611C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E53C3C" w:rsidRPr="00E87B34" w:rsidTr="00E667A1">
        <w:tc>
          <w:tcPr>
            <w:tcW w:w="2694" w:type="dxa"/>
          </w:tcPr>
          <w:p w:rsidR="00E53C3C" w:rsidRPr="00805EA6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 xml:space="preserve">Объекты </w:t>
            </w:r>
            <w:proofErr w:type="spellStart"/>
            <w:r w:rsidRPr="00805EA6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805EA6">
              <w:rPr>
                <w:rFonts w:ascii="Times New Roman" w:hAnsi="Times New Roman" w:cs="Times New Roman"/>
              </w:rPr>
              <w:t xml:space="preserve"> деятельности</w:t>
            </w:r>
          </w:p>
          <w:p w:rsidR="00E53C3C" w:rsidRPr="00805EA6" w:rsidRDefault="00E53C3C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(3.6.1)</w:t>
            </w:r>
          </w:p>
        </w:tc>
        <w:tc>
          <w:tcPr>
            <w:tcW w:w="6484" w:type="dxa"/>
          </w:tcPr>
          <w:p w:rsidR="00E53C3C" w:rsidRPr="00805EA6" w:rsidRDefault="00E53C3C" w:rsidP="00E667A1">
            <w:pPr>
              <w:tabs>
                <w:tab w:val="left" w:pos="1128"/>
              </w:tabs>
              <w:ind w:firstLine="317"/>
            </w:pPr>
            <w:proofErr w:type="gramStart"/>
            <w:r w:rsidRPr="00805EA6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</w:tr>
      <w:tr w:rsidR="00E53C3C" w:rsidRPr="00E87B34" w:rsidTr="00E667A1">
        <w:tc>
          <w:tcPr>
            <w:tcW w:w="2694" w:type="dxa"/>
          </w:tcPr>
          <w:p w:rsidR="00E53C3C" w:rsidRPr="00E87B34" w:rsidRDefault="00E53C3C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Общественное питание</w:t>
            </w:r>
          </w:p>
          <w:p w:rsidR="00E53C3C" w:rsidRPr="00E87B34" w:rsidRDefault="00E53C3C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:rsidR="00E53C3C" w:rsidRPr="00E87B34" w:rsidRDefault="00E53C3C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4833FD" w:rsidRPr="00E87B34" w:rsidTr="00E667A1">
        <w:tc>
          <w:tcPr>
            <w:tcW w:w="2694" w:type="dxa"/>
          </w:tcPr>
          <w:p w:rsidR="004833FD" w:rsidRPr="00805EA6" w:rsidRDefault="004833F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Бытовое обслуживание</w:t>
            </w:r>
          </w:p>
          <w:p w:rsidR="004833FD" w:rsidRPr="00805EA6" w:rsidRDefault="004833F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:rsidR="004833FD" w:rsidRPr="00805EA6" w:rsidRDefault="004833FD" w:rsidP="00E667A1">
            <w:pPr>
              <w:tabs>
                <w:tab w:val="left" w:pos="1128"/>
              </w:tabs>
              <w:ind w:firstLine="317"/>
              <w:jc w:val="both"/>
            </w:pPr>
            <w:r w:rsidRPr="00805EA6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4833FD" w:rsidRPr="00E87B34" w:rsidTr="00E667A1">
        <w:tc>
          <w:tcPr>
            <w:tcW w:w="2694" w:type="dxa"/>
          </w:tcPr>
          <w:p w:rsidR="004833FD" w:rsidRPr="00E87B34" w:rsidRDefault="004833FD" w:rsidP="00E667A1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:rsidR="004833FD" w:rsidRPr="00E87B34" w:rsidRDefault="004833FD" w:rsidP="00E667A1">
            <w:pPr>
              <w:pStyle w:val="ConsPlusNormal"/>
              <w:tabs>
                <w:tab w:val="left" w:pos="1641"/>
              </w:tabs>
              <w:spacing w:before="40" w:after="40"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:rsidR="004833FD" w:rsidRPr="00E87B34" w:rsidRDefault="004833FD" w:rsidP="00E667A1">
            <w:pPr>
              <w:pStyle w:val="ConsPlusNormal"/>
              <w:spacing w:before="40" w:after="40" w:line="20" w:lineRule="atLeast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34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4833FD" w:rsidRPr="00E87B34" w:rsidTr="00E667A1">
        <w:tc>
          <w:tcPr>
            <w:tcW w:w="2694" w:type="dxa"/>
          </w:tcPr>
          <w:p w:rsidR="004833FD" w:rsidRPr="004833FD" w:rsidRDefault="004833F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833FD">
              <w:rPr>
                <w:rFonts w:ascii="Times New Roman" w:hAnsi="Times New Roman" w:cs="Times New Roman"/>
              </w:rPr>
              <w:t xml:space="preserve">Амбулаторное ветеринарное обслуживание </w:t>
            </w:r>
          </w:p>
          <w:p w:rsidR="004833FD" w:rsidRPr="004833FD" w:rsidRDefault="004833FD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833FD">
              <w:rPr>
                <w:rFonts w:ascii="Times New Roman" w:hAnsi="Times New Roman" w:cs="Times New Roman"/>
              </w:rPr>
              <w:t>(3.10.1)</w:t>
            </w:r>
          </w:p>
        </w:tc>
        <w:tc>
          <w:tcPr>
            <w:tcW w:w="6484" w:type="dxa"/>
          </w:tcPr>
          <w:p w:rsidR="004833FD" w:rsidRPr="004833FD" w:rsidRDefault="004833FD" w:rsidP="00E667A1">
            <w:pPr>
              <w:tabs>
                <w:tab w:val="left" w:pos="1128"/>
              </w:tabs>
              <w:ind w:firstLine="317"/>
              <w:jc w:val="both"/>
            </w:pPr>
            <w:r w:rsidRPr="004833FD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</w:tbl>
    <w:p w:rsidR="00C314A1" w:rsidRPr="006F3047" w:rsidRDefault="00C314A1" w:rsidP="00C314A1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C314A1" w:rsidRDefault="00C314A1" w:rsidP="00C314A1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C314A1" w:rsidRDefault="00C314A1" w:rsidP="00C314A1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b/>
          <w:sz w:val="24"/>
          <w:szCs w:val="24"/>
        </w:rPr>
        <w:t>6.3, 6.4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6.6, 6.9, 6.9.1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C314A1" w:rsidRPr="00022C92" w:rsidRDefault="00C314A1" w:rsidP="00C314A1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b/>
          <w:sz w:val="24"/>
          <w:szCs w:val="24"/>
        </w:rPr>
        <w:t>3.2.4,</w:t>
      </w:r>
      <w:r w:rsidRPr="009C7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3.4.1, 3.6.1, </w:t>
      </w:r>
      <w:r w:rsidR="002C4267">
        <w:rPr>
          <w:rFonts w:ascii="Times New Roman" w:hAnsi="Times New Roman" w:cs="Times New Roman"/>
          <w:b/>
          <w:sz w:val="24"/>
          <w:szCs w:val="24"/>
        </w:rPr>
        <w:t xml:space="preserve">3.9.2, </w:t>
      </w:r>
      <w:r>
        <w:rPr>
          <w:rFonts w:ascii="Times New Roman" w:hAnsi="Times New Roman" w:cs="Times New Roman"/>
          <w:b/>
          <w:sz w:val="24"/>
          <w:szCs w:val="24"/>
        </w:rPr>
        <w:t>3.10.1, 4.1</w:t>
      </w:r>
      <w:r w:rsidR="002C426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81B0E">
        <w:rPr>
          <w:rFonts w:ascii="Times New Roman" w:hAnsi="Times New Roman" w:cs="Times New Roman"/>
          <w:b/>
          <w:sz w:val="24"/>
          <w:szCs w:val="24"/>
        </w:rPr>
        <w:t>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4.6, 4.7, 4.9.1.1, 4.9.3, 4.9.1.4, </w:t>
      </w:r>
      <w:r w:rsidRPr="00E81B0E">
        <w:rPr>
          <w:rFonts w:ascii="Times New Roman" w:hAnsi="Times New Roman" w:cs="Times New Roman"/>
          <w:b/>
          <w:sz w:val="24"/>
          <w:szCs w:val="24"/>
        </w:rPr>
        <w:t>5.1.2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2C4267" w:rsidRPr="00022C92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>4.9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2C92">
        <w:rPr>
          <w:rFonts w:ascii="Times New Roman" w:hAnsi="Times New Roman" w:cs="Times New Roman"/>
          <w:bCs/>
          <w:sz w:val="24"/>
          <w:szCs w:val="24"/>
        </w:rPr>
        <w:t>00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2C4267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3.1.1, </w:t>
      </w:r>
      <w:r>
        <w:rPr>
          <w:rFonts w:ascii="Times New Roman" w:hAnsi="Times New Roman" w:cs="Times New Roman"/>
          <w:b/>
          <w:sz w:val="24"/>
          <w:szCs w:val="24"/>
        </w:rPr>
        <w:t xml:space="preserve">1.17, </w:t>
      </w:r>
      <w:r w:rsidRPr="00E81B0E">
        <w:rPr>
          <w:rFonts w:ascii="Times New Roman" w:hAnsi="Times New Roman" w:cs="Times New Roman"/>
          <w:b/>
          <w:sz w:val="24"/>
          <w:szCs w:val="24"/>
        </w:rPr>
        <w:t>5.1.3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C53D9">
        <w:rPr>
          <w:rFonts w:ascii="Times New Roman" w:hAnsi="Times New Roman" w:cs="Times New Roman"/>
          <w:b/>
          <w:sz w:val="24"/>
          <w:szCs w:val="24"/>
        </w:rPr>
        <w:t>для линейных объектов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  <w:r w:rsidRPr="00CD4C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267" w:rsidRDefault="00C314A1" w:rsidP="002C4267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 </w:t>
      </w:r>
      <w:r w:rsidR="002C4267" w:rsidRPr="00CD4C06">
        <w:rPr>
          <w:rFonts w:ascii="Times New Roman" w:hAnsi="Times New Roman" w:cs="Times New Roman"/>
          <w:sz w:val="24"/>
          <w:szCs w:val="24"/>
        </w:rPr>
        <w:t>2) минимальные отступы от границ земельных участков для зданий, строений, сооружений:</w:t>
      </w:r>
    </w:p>
    <w:p w:rsidR="002C4267" w:rsidRPr="00277B9A" w:rsidRDefault="002C4267" w:rsidP="002C426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7B9A">
        <w:rPr>
          <w:rFonts w:ascii="Times New Roman" w:hAnsi="Times New Roman" w:cs="Times New Roman"/>
          <w:sz w:val="24"/>
          <w:szCs w:val="24"/>
        </w:rPr>
        <w:lastRenderedPageBreak/>
        <w:t xml:space="preserve">для </w:t>
      </w:r>
      <w:r w:rsidRPr="00277B9A">
        <w:rPr>
          <w:rFonts w:ascii="Times New Roman" w:hAnsi="Times New Roman" w:cs="Times New Roman"/>
          <w:b/>
          <w:sz w:val="24"/>
          <w:szCs w:val="24"/>
        </w:rPr>
        <w:t>всех видов</w:t>
      </w:r>
      <w:r>
        <w:rPr>
          <w:rFonts w:ascii="Times New Roman" w:hAnsi="Times New Roman" w:cs="Times New Roman"/>
          <w:sz w:val="24"/>
          <w:szCs w:val="24"/>
        </w:rPr>
        <w:t xml:space="preserve"> за исключением </w:t>
      </w:r>
      <w:r w:rsidRPr="00277B9A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77B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1.17, 5</w:t>
      </w:r>
      <w:r w:rsidRPr="00277B9A">
        <w:rPr>
          <w:rFonts w:ascii="Times New Roman" w:hAnsi="Times New Roman" w:cs="Times New Roman"/>
          <w:sz w:val="24"/>
          <w:szCs w:val="24"/>
        </w:rPr>
        <w:t xml:space="preserve">.1.3, </w:t>
      </w:r>
      <w:r>
        <w:rPr>
          <w:rFonts w:ascii="Times New Roman" w:hAnsi="Times New Roman" w:cs="Times New Roman"/>
          <w:sz w:val="24"/>
          <w:szCs w:val="24"/>
        </w:rPr>
        <w:t>6.9</w:t>
      </w:r>
      <w:r w:rsidRPr="00277B9A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267" w:rsidRPr="00CD4C06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:rsidR="002C4267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 xml:space="preserve">отступ от границ земельных участков со стороны магистральных улиц – 5 м, жилых улиц – 3 м </w:t>
      </w:r>
    </w:p>
    <w:p w:rsidR="00C314A1" w:rsidRPr="002C4267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C4267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2C4267">
        <w:rPr>
          <w:rFonts w:ascii="Times New Roman" w:hAnsi="Times New Roman" w:cs="Times New Roman"/>
          <w:b/>
          <w:sz w:val="24"/>
          <w:szCs w:val="24"/>
        </w:rPr>
        <w:t>1.17, 5.1.3, 6.9.1</w:t>
      </w:r>
      <w:r w:rsidRPr="002C4267">
        <w:rPr>
          <w:rFonts w:ascii="Times New Roman" w:hAnsi="Times New Roman" w:cs="Times New Roman"/>
          <w:sz w:val="24"/>
          <w:szCs w:val="24"/>
        </w:rPr>
        <w:t>, для линейных объектов – не подлежит установлению</w:t>
      </w:r>
    </w:p>
    <w:p w:rsidR="002C4267" w:rsidRPr="00825930" w:rsidRDefault="002C4267" w:rsidP="002C4267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сооружений:</w:t>
      </w:r>
    </w:p>
    <w:p w:rsidR="002C4267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sz w:val="24"/>
          <w:szCs w:val="24"/>
        </w:rPr>
        <w:t>- для вид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b/>
          <w:sz w:val="24"/>
          <w:szCs w:val="24"/>
        </w:rPr>
        <w:t>6.3, 6.4</w:t>
      </w:r>
      <w:r w:rsidRPr="00E81B0E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6.6, 6.9, 6.9.1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</w:t>
      </w:r>
    </w:p>
    <w:p w:rsidR="002C4267" w:rsidRPr="00825930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>
        <w:rPr>
          <w:rFonts w:ascii="Times New Roman" w:hAnsi="Times New Roman" w:cs="Times New Roman"/>
          <w:b/>
          <w:sz w:val="24"/>
          <w:szCs w:val="24"/>
        </w:rPr>
        <w:t>3.2.4,</w:t>
      </w:r>
      <w:r w:rsidRPr="009C7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B0E">
        <w:rPr>
          <w:rFonts w:ascii="Times New Roman" w:hAnsi="Times New Roman" w:cs="Times New Roman"/>
          <w:b/>
          <w:sz w:val="24"/>
          <w:szCs w:val="24"/>
        </w:rPr>
        <w:t>3.3,</w:t>
      </w:r>
      <w:r>
        <w:rPr>
          <w:rFonts w:ascii="Times New Roman" w:hAnsi="Times New Roman" w:cs="Times New Roman"/>
          <w:b/>
          <w:sz w:val="24"/>
          <w:szCs w:val="24"/>
        </w:rPr>
        <w:t xml:space="preserve"> 3.4.1, 3.6.1, 3.9.2, 3.10.1, 4.1, </w:t>
      </w:r>
      <w:r w:rsidRPr="00E81B0E">
        <w:rPr>
          <w:rFonts w:ascii="Times New Roman" w:hAnsi="Times New Roman" w:cs="Times New Roman"/>
          <w:b/>
          <w:sz w:val="24"/>
          <w:szCs w:val="24"/>
        </w:rPr>
        <w:t>4.4,</w:t>
      </w:r>
      <w:r>
        <w:rPr>
          <w:rFonts w:ascii="Times New Roman" w:hAnsi="Times New Roman" w:cs="Times New Roman"/>
          <w:b/>
          <w:sz w:val="24"/>
          <w:szCs w:val="24"/>
        </w:rPr>
        <w:t xml:space="preserve"> 4.6, 4.7, </w:t>
      </w:r>
      <w:r w:rsidR="007E4DB4">
        <w:rPr>
          <w:rFonts w:ascii="Times New Roman" w:hAnsi="Times New Roman" w:cs="Times New Roman"/>
          <w:b/>
          <w:sz w:val="24"/>
          <w:szCs w:val="24"/>
        </w:rPr>
        <w:t xml:space="preserve">4.9, </w:t>
      </w:r>
      <w:r>
        <w:rPr>
          <w:rFonts w:ascii="Times New Roman" w:hAnsi="Times New Roman" w:cs="Times New Roman"/>
          <w:b/>
          <w:sz w:val="24"/>
          <w:szCs w:val="24"/>
        </w:rPr>
        <w:t xml:space="preserve">4.9.1.1, 4.9.3, 4.9.1.4, </w:t>
      </w:r>
      <w:r w:rsidRPr="00E81B0E">
        <w:rPr>
          <w:rFonts w:ascii="Times New Roman" w:hAnsi="Times New Roman" w:cs="Times New Roman"/>
          <w:b/>
          <w:sz w:val="24"/>
          <w:szCs w:val="24"/>
        </w:rPr>
        <w:t>5.1.2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</w:t>
      </w:r>
      <w:r w:rsidRPr="00825930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:rsidR="002C4267" w:rsidRPr="007D587D" w:rsidRDefault="002C4267" w:rsidP="002C4267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="007E4DB4" w:rsidRPr="007E4DB4">
        <w:rPr>
          <w:rFonts w:ascii="Times New Roman" w:hAnsi="Times New Roman" w:cs="Times New Roman"/>
          <w:b/>
          <w:sz w:val="24"/>
          <w:szCs w:val="24"/>
        </w:rPr>
        <w:t>3.1.1, 1</w:t>
      </w:r>
      <w:r w:rsidR="007E4DB4" w:rsidRPr="002C4267">
        <w:rPr>
          <w:rFonts w:ascii="Times New Roman" w:hAnsi="Times New Roman" w:cs="Times New Roman"/>
          <w:b/>
          <w:sz w:val="24"/>
          <w:szCs w:val="24"/>
        </w:rPr>
        <w:t>.17, 5.1.3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A3E65">
        <w:rPr>
          <w:rFonts w:ascii="Times New Roman" w:hAnsi="Times New Roman" w:cs="Times New Roman"/>
          <w:b/>
          <w:sz w:val="24"/>
          <w:szCs w:val="24"/>
        </w:rPr>
        <w:t>для линейных объектов</w:t>
      </w:r>
      <w:r w:rsidRPr="008259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5930">
        <w:rPr>
          <w:rFonts w:ascii="Times New Roman" w:hAnsi="Times New Roman" w:cs="Times New Roman"/>
          <w:sz w:val="24"/>
          <w:szCs w:val="24"/>
        </w:rPr>
        <w:t>– не подлежит установлению</w:t>
      </w:r>
    </w:p>
    <w:p w:rsidR="002C4267" w:rsidRDefault="002C4267" w:rsidP="002C4267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622C8B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 xml:space="preserve">: </w:t>
      </w:r>
    </w:p>
    <w:p w:rsidR="002C4267" w:rsidRDefault="002C4267" w:rsidP="002C4267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="007E4DB4" w:rsidRPr="007E4DB4">
        <w:rPr>
          <w:szCs w:val="24"/>
          <w:lang w:val="ru-RU"/>
        </w:rPr>
        <w:t xml:space="preserve">6.3, 6.4, 6.6, 6.9, 6.9.1 </w:t>
      </w:r>
      <w:r>
        <w:rPr>
          <w:b w:val="0"/>
          <w:bCs/>
          <w:color w:val="auto"/>
          <w:szCs w:val="24"/>
          <w:lang w:val="ru-RU"/>
        </w:rPr>
        <w:t xml:space="preserve">– </w:t>
      </w:r>
      <w:r w:rsidR="007E4DB4">
        <w:rPr>
          <w:b w:val="0"/>
          <w:color w:val="auto"/>
          <w:lang w:val="ru-RU"/>
        </w:rPr>
        <w:t>не подлежит установлению</w:t>
      </w:r>
      <w:r>
        <w:rPr>
          <w:b w:val="0"/>
          <w:bCs/>
          <w:color w:val="auto"/>
          <w:szCs w:val="24"/>
          <w:lang w:val="ru-RU"/>
        </w:rPr>
        <w:t>;</w:t>
      </w:r>
    </w:p>
    <w:p w:rsidR="002C4267" w:rsidRDefault="002C4267" w:rsidP="002C4267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7E4DB4">
        <w:rPr>
          <w:bCs/>
          <w:color w:val="auto"/>
          <w:szCs w:val="24"/>
          <w:lang w:val="ru-RU"/>
        </w:rPr>
        <w:t xml:space="preserve">3.1.1, </w:t>
      </w:r>
      <w:r w:rsidR="007E4DB4" w:rsidRPr="00170ACE">
        <w:rPr>
          <w:szCs w:val="24"/>
          <w:lang w:val="ru-RU"/>
        </w:rPr>
        <w:t>3.2.4, 3.3, 3.4.1, 3.6.1, 3.9.2, 3.10.1, 4.1, 4.4, 4.6, 4.7, 4.9, 4.9.1.1, 4.9.3, 4.9.1.4, 5.1.2</w:t>
      </w:r>
      <w:r w:rsidR="007E4DB4" w:rsidRPr="00170ACE">
        <w:rPr>
          <w:bCs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 xml:space="preserve"> 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7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b w:val="0"/>
          <w:bCs/>
          <w:color w:val="auto"/>
          <w:szCs w:val="24"/>
          <w:lang w:val="ru-RU"/>
        </w:rPr>
        <w:t>;</w:t>
      </w:r>
    </w:p>
    <w:p w:rsidR="002C4267" w:rsidRPr="006F3047" w:rsidRDefault="002C4267" w:rsidP="002C4267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color w:val="auto"/>
          <w:lang w:val="ru-RU"/>
        </w:rPr>
        <w:t xml:space="preserve">- для видов </w:t>
      </w:r>
      <w:r w:rsidR="007E4DB4" w:rsidRPr="007E4DB4">
        <w:rPr>
          <w:szCs w:val="24"/>
          <w:lang w:val="ru-RU"/>
        </w:rPr>
        <w:t>1.17, 5</w:t>
      </w:r>
      <w:r w:rsidR="007E4DB4" w:rsidRPr="007E4DB4">
        <w:rPr>
          <w:color w:val="auto"/>
          <w:szCs w:val="24"/>
          <w:lang w:val="ru-RU"/>
        </w:rPr>
        <w:t>.1.3,</w:t>
      </w:r>
      <w:r w:rsidRPr="00820A3D">
        <w:rPr>
          <w:color w:val="auto"/>
          <w:lang w:val="ru-RU"/>
        </w:rPr>
        <w:t xml:space="preserve"> для линейных объектов</w:t>
      </w:r>
      <w:r>
        <w:rPr>
          <w:b w:val="0"/>
          <w:color w:val="auto"/>
          <w:lang w:val="ru-RU"/>
        </w:rPr>
        <w:t xml:space="preserve"> – не подлежит установлению</w:t>
      </w:r>
    </w:p>
    <w:p w:rsidR="002C4267" w:rsidRDefault="002C4267" w:rsidP="002C4267">
      <w:pPr>
        <w:pStyle w:val="22"/>
        <w:tabs>
          <w:tab w:val="left" w:pos="-142"/>
          <w:tab w:val="left" w:pos="6570"/>
        </w:tabs>
        <w:suppressAutoHyphens/>
        <w:spacing w:before="100"/>
        <w:ind w:firstLine="709"/>
        <w:rPr>
          <w:b w:val="0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5) </w:t>
      </w:r>
      <w:r w:rsidRPr="00055538">
        <w:rPr>
          <w:b w:val="0"/>
          <w:lang w:val="ru-RU"/>
        </w:rPr>
        <w:t>иные предельные параметры разрешенного строительства, реконструкции объектов капитального строительства</w:t>
      </w:r>
      <w:r>
        <w:rPr>
          <w:b w:val="0"/>
          <w:lang w:val="ru-RU"/>
        </w:rPr>
        <w:t>:</w:t>
      </w:r>
    </w:p>
    <w:p w:rsidR="002C4267" w:rsidRPr="007E4DB4" w:rsidRDefault="002C4267" w:rsidP="007E4DB4">
      <w:pPr>
        <w:pStyle w:val="22"/>
        <w:tabs>
          <w:tab w:val="left" w:pos="-142"/>
          <w:tab w:val="left" w:pos="6570"/>
        </w:tabs>
        <w:suppressAutoHyphens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lang w:val="ru-RU"/>
        </w:rPr>
        <w:t xml:space="preserve">- </w:t>
      </w:r>
      <w:r w:rsidRPr="006F3047">
        <w:rPr>
          <w:b w:val="0"/>
          <w:bCs/>
          <w:color w:val="auto"/>
          <w:szCs w:val="24"/>
          <w:lang w:val="ru-RU"/>
        </w:rPr>
        <w:t xml:space="preserve">коэффициент озеленения земельного участка </w:t>
      </w:r>
      <w:r w:rsidR="007E4DB4">
        <w:rPr>
          <w:b w:val="0"/>
          <w:bCs/>
          <w:color w:val="auto"/>
          <w:szCs w:val="24"/>
          <w:lang w:val="ru-RU"/>
        </w:rPr>
        <w:t>–</w:t>
      </w:r>
      <w:r w:rsidRPr="006F3047">
        <w:rPr>
          <w:b w:val="0"/>
          <w:bCs/>
          <w:color w:val="auto"/>
          <w:szCs w:val="24"/>
          <w:lang w:val="ru-RU"/>
        </w:rPr>
        <w:t xml:space="preserve"> не менее </w:t>
      </w:r>
      <w:r w:rsidR="007E4DB4">
        <w:rPr>
          <w:b w:val="0"/>
          <w:bCs/>
          <w:color w:val="auto"/>
          <w:szCs w:val="24"/>
          <w:lang w:val="ru-RU"/>
        </w:rPr>
        <w:t>1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color w:val="auto"/>
          <w:szCs w:val="24"/>
          <w:lang w:val="ru-RU"/>
        </w:rPr>
        <w:t>.</w:t>
      </w:r>
    </w:p>
    <w:p w:rsidR="002C4267" w:rsidRPr="009B4E61" w:rsidRDefault="002C4267" w:rsidP="002C4267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t>Примечани</w:t>
      </w:r>
      <w:r>
        <w:rPr>
          <w:b/>
          <w:bCs/>
        </w:rPr>
        <w:t>я</w:t>
      </w:r>
      <w:r w:rsidRPr="009B4E61">
        <w:rPr>
          <w:b/>
          <w:bCs/>
        </w:rPr>
        <w:t>:</w:t>
      </w:r>
    </w:p>
    <w:p w:rsidR="00755E97" w:rsidRPr="007E4DB4" w:rsidRDefault="007E4DB4" w:rsidP="004833FD">
      <w:pPr>
        <w:pStyle w:val="ConsPlusNormal"/>
        <w:widowControl/>
        <w:tabs>
          <w:tab w:val="left" w:pos="0"/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DB4">
        <w:rPr>
          <w:rFonts w:ascii="Times New Roman" w:hAnsi="Times New Roman" w:cs="Times New Roman"/>
          <w:sz w:val="24"/>
          <w:szCs w:val="24"/>
        </w:rPr>
        <w:t xml:space="preserve">1. </w:t>
      </w:r>
      <w:r w:rsidR="00755E97" w:rsidRPr="007E4DB4">
        <w:rPr>
          <w:rFonts w:ascii="Times New Roman" w:hAnsi="Times New Roman" w:cs="Times New Roman"/>
          <w:sz w:val="24"/>
          <w:szCs w:val="24"/>
        </w:rPr>
        <w:t>Допускается блокировка зданий и сооружений, расположенных на смежных земельных участках, и сокращение минимальных отступов от границ соседних земельных участков (в том числе размещение зданий и сооружений по границе земельных участков) по взаимному согласию их правообладателей и при условии выполнения требований технических регламентов.</w:t>
      </w:r>
    </w:p>
    <w:p w:rsidR="007E4DB4" w:rsidRPr="006F3047" w:rsidRDefault="007E4DB4" w:rsidP="004833FD">
      <w:pPr>
        <w:pStyle w:val="ConsPlusNormal"/>
        <w:widowControl/>
        <w:tabs>
          <w:tab w:val="left" w:pos="0"/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DB4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7E4DB4">
        <w:rPr>
          <w:rFonts w:ascii="Times New Roman" w:hAnsi="Times New Roman" w:cs="Times New Roman"/>
          <w:bCs/>
          <w:sz w:val="24"/>
          <w:szCs w:val="24"/>
        </w:rPr>
        <w:t>ип ограждения со стороны улицы, его внешний вид и место установки согласовывается с главой администрации Лежневского городского поселения.</w:t>
      </w:r>
    </w:p>
    <w:p w:rsidR="00755E97" w:rsidRPr="004916B8" w:rsidRDefault="004916B8" w:rsidP="004916B8">
      <w:pPr>
        <w:spacing w:before="240" w:after="240"/>
        <w:ind w:firstLine="709"/>
        <w:jc w:val="both"/>
        <w:rPr>
          <w:b/>
        </w:rPr>
      </w:pPr>
      <w:r w:rsidRPr="004916B8">
        <w:rPr>
          <w:rFonts w:eastAsia="Calibri"/>
          <w:b/>
        </w:rPr>
        <w:t>Статья 64.</w:t>
      </w:r>
      <w:r w:rsidRPr="004916B8">
        <w:rPr>
          <w:b/>
          <w:bCs/>
          <w:noProof/>
        </w:rPr>
        <w:t xml:space="preserve"> Зон</w:t>
      </w:r>
      <w:r>
        <w:rPr>
          <w:b/>
          <w:bCs/>
          <w:noProof/>
        </w:rPr>
        <w:t>а</w:t>
      </w:r>
      <w:r w:rsidRPr="004916B8">
        <w:rPr>
          <w:b/>
          <w:bCs/>
          <w:noProof/>
        </w:rPr>
        <w:t xml:space="preserve"> </w:t>
      </w:r>
      <w:r>
        <w:rPr>
          <w:b/>
          <w:bCs/>
          <w:noProof/>
        </w:rPr>
        <w:t>инженерной инфраструктуры</w:t>
      </w:r>
    </w:p>
    <w:p w:rsidR="002547AD" w:rsidRPr="00AD6086" w:rsidRDefault="004916B8" w:rsidP="004916B8">
      <w:pPr>
        <w:autoSpaceDE w:val="0"/>
        <w:autoSpaceDN w:val="0"/>
        <w:adjustRightInd w:val="0"/>
        <w:ind w:firstLine="709"/>
        <w:jc w:val="both"/>
      </w:pPr>
      <w:r w:rsidRPr="00AD6086">
        <w:rPr>
          <w:noProof/>
        </w:rPr>
        <w:t xml:space="preserve">Зона инженерной инфраструктуры: И предназначена для размещения </w:t>
      </w:r>
      <w:r w:rsidR="00AD6086" w:rsidRPr="00AD6086">
        <w:t>зданий и сооружений, обеспечивающих поставку воды, тепла, электричества, газа, отвод канализационных стоков</w:t>
      </w:r>
      <w:r w:rsidR="00AD6086">
        <w:t>.</w:t>
      </w:r>
    </w:p>
    <w:p w:rsidR="004916B8" w:rsidRPr="006F6CB8" w:rsidRDefault="004916B8" w:rsidP="004916B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4916B8" w:rsidRPr="00E87B34" w:rsidTr="00E667A1">
        <w:tc>
          <w:tcPr>
            <w:tcW w:w="2694" w:type="dxa"/>
          </w:tcPr>
          <w:p w:rsidR="004916B8" w:rsidRPr="00E87B34" w:rsidRDefault="004916B8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4916B8" w:rsidRPr="00E87B34" w:rsidRDefault="004916B8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D6086" w:rsidRPr="00E87B34" w:rsidTr="00E667A1">
        <w:tc>
          <w:tcPr>
            <w:tcW w:w="2694" w:type="dxa"/>
          </w:tcPr>
          <w:p w:rsidR="00AD6086" w:rsidRPr="00AD6086" w:rsidRDefault="00AD608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D6086">
              <w:rPr>
                <w:rFonts w:ascii="Times New Roman" w:hAnsi="Times New Roman" w:cs="Times New Roman"/>
              </w:rPr>
              <w:t xml:space="preserve">Предоставление коммунальных услуг </w:t>
            </w:r>
          </w:p>
          <w:p w:rsidR="00AD6086" w:rsidRPr="00AD6086" w:rsidRDefault="00AD6086" w:rsidP="00E667A1">
            <w:pPr>
              <w:pStyle w:val="Default"/>
              <w:jc w:val="center"/>
            </w:pPr>
            <w:r w:rsidRPr="00AD6086">
              <w:rPr>
                <w:rFonts w:ascii="Times New Roman" w:hAnsi="Times New Roman" w:cs="Times New Roman"/>
              </w:rPr>
              <w:t>(3.1.1)</w:t>
            </w:r>
          </w:p>
        </w:tc>
        <w:tc>
          <w:tcPr>
            <w:tcW w:w="6484" w:type="dxa"/>
          </w:tcPr>
          <w:p w:rsidR="00AD6086" w:rsidRPr="00AD6086" w:rsidRDefault="00AD6086" w:rsidP="00E667A1">
            <w:pPr>
              <w:tabs>
                <w:tab w:val="left" w:pos="1128"/>
              </w:tabs>
              <w:ind w:firstLine="317"/>
              <w:jc w:val="both"/>
            </w:pPr>
            <w:proofErr w:type="gramStart"/>
            <w:r w:rsidRPr="00AD6086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</w:t>
            </w:r>
            <w:r w:rsidRPr="00AD6086">
              <w:lastRenderedPageBreak/>
              <w:t>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  <w:tr w:rsidR="00AD6086" w:rsidRPr="00E87B34" w:rsidTr="00E667A1">
        <w:tc>
          <w:tcPr>
            <w:tcW w:w="2694" w:type="dxa"/>
          </w:tcPr>
          <w:p w:rsidR="00AD6086" w:rsidRPr="00AD6086" w:rsidRDefault="00AD6086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D6086">
              <w:rPr>
                <w:rFonts w:ascii="Times New Roman" w:hAnsi="Times New Roman" w:cs="Times New Roman"/>
              </w:rPr>
              <w:lastRenderedPageBreak/>
              <w:t>Связь</w:t>
            </w:r>
          </w:p>
          <w:p w:rsidR="00AD6086" w:rsidRPr="00AD6086" w:rsidRDefault="00AD6086" w:rsidP="00E667A1">
            <w:pPr>
              <w:pStyle w:val="Default"/>
              <w:jc w:val="center"/>
            </w:pPr>
            <w:r w:rsidRPr="00AD6086">
              <w:rPr>
                <w:rFonts w:ascii="Times New Roman" w:hAnsi="Times New Roman" w:cs="Times New Roman"/>
              </w:rPr>
              <w:t>(6.8)</w:t>
            </w:r>
          </w:p>
        </w:tc>
        <w:tc>
          <w:tcPr>
            <w:tcW w:w="6484" w:type="dxa"/>
          </w:tcPr>
          <w:p w:rsidR="00AD6086" w:rsidRPr="00AD6086" w:rsidRDefault="00AD6086" w:rsidP="00E667A1">
            <w:pPr>
              <w:tabs>
                <w:tab w:val="left" w:pos="1128"/>
              </w:tabs>
              <w:ind w:firstLine="317"/>
              <w:jc w:val="both"/>
            </w:pPr>
            <w:r w:rsidRPr="00AD608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 w:history="1">
              <w:r w:rsidRPr="00AD6086">
                <w:t>кодами 3.1.1</w:t>
              </w:r>
            </w:hyperlink>
            <w:r w:rsidRPr="00AD6086">
              <w:t xml:space="preserve">, </w:t>
            </w:r>
            <w:hyperlink w:anchor="P220" w:history="1">
              <w:r w:rsidRPr="00AD6086">
                <w:t>3.2.3</w:t>
              </w:r>
            </w:hyperlink>
          </w:p>
        </w:tc>
      </w:tr>
      <w:tr w:rsidR="00AD6086" w:rsidRPr="00E87B34" w:rsidTr="00E667A1">
        <w:tc>
          <w:tcPr>
            <w:tcW w:w="2694" w:type="dxa"/>
          </w:tcPr>
          <w:p w:rsidR="00AD6086" w:rsidRPr="00AD6086" w:rsidRDefault="00AD6086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86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  <w:p w:rsidR="00AD6086" w:rsidRPr="00AD6086" w:rsidRDefault="00AD6086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86">
              <w:rPr>
                <w:rFonts w:ascii="Times New Roman" w:hAnsi="Times New Roman" w:cs="Times New Roman"/>
                <w:sz w:val="24"/>
                <w:szCs w:val="24"/>
              </w:rPr>
              <w:t>(7.5)</w:t>
            </w:r>
          </w:p>
        </w:tc>
        <w:tc>
          <w:tcPr>
            <w:tcW w:w="6484" w:type="dxa"/>
          </w:tcPr>
          <w:p w:rsidR="00AD6086" w:rsidRPr="00AD6086" w:rsidRDefault="00AD6086" w:rsidP="00E667A1">
            <w:pPr>
              <w:pStyle w:val="ConsPlusNormal"/>
              <w:spacing w:line="20" w:lineRule="atLeast"/>
              <w:ind w:firstLine="317"/>
              <w:rPr>
                <w:sz w:val="24"/>
                <w:szCs w:val="24"/>
              </w:rPr>
            </w:pPr>
            <w:r w:rsidRPr="00AD6086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</w:tbl>
    <w:p w:rsidR="00AD6086" w:rsidRPr="00210B16" w:rsidRDefault="00AD6086" w:rsidP="00AD6086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210B16">
        <w:rPr>
          <w:b/>
          <w:bCs/>
          <w:i/>
          <w:noProof/>
        </w:rPr>
        <w:t xml:space="preserve">Вспомогательные </w:t>
      </w:r>
      <w:r w:rsidRPr="00210B16">
        <w:rPr>
          <w:b/>
          <w:bCs/>
          <w:i/>
        </w:rPr>
        <w:t>в</w:t>
      </w:r>
      <w:r w:rsidRPr="00210B16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210B16">
        <w:rPr>
          <w:b/>
          <w:bCs/>
          <w:i/>
          <w:noProof/>
        </w:rPr>
        <w:t>:</w:t>
      </w:r>
    </w:p>
    <w:p w:rsidR="00AD6086" w:rsidRPr="00D91E31" w:rsidRDefault="00AD6086" w:rsidP="00AD6086">
      <w:pPr>
        <w:autoSpaceDE w:val="0"/>
        <w:autoSpaceDN w:val="0"/>
        <w:adjustRightInd w:val="0"/>
        <w:jc w:val="both"/>
        <w:rPr>
          <w:noProof/>
        </w:rPr>
      </w:pPr>
      <w:r w:rsidRPr="00D91E31">
        <w:t>Не регламентируется</w:t>
      </w:r>
      <w:r>
        <w:t>.</w:t>
      </w:r>
    </w:p>
    <w:p w:rsidR="00AD6086" w:rsidRPr="00210B16" w:rsidRDefault="00AD6086" w:rsidP="00AD6086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210B16">
        <w:rPr>
          <w:b/>
          <w:bCs/>
          <w:i/>
          <w:noProof/>
        </w:rPr>
        <w:t xml:space="preserve">Условно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азрешенные </w:t>
      </w:r>
      <w:r w:rsidRPr="00210B16">
        <w:rPr>
          <w:b/>
          <w:bCs/>
          <w:i/>
        </w:rPr>
        <w:t>в</w:t>
      </w:r>
      <w:r w:rsidRPr="00210B16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210B16">
        <w:rPr>
          <w:b/>
          <w:bCs/>
          <w:i/>
          <w:noProof/>
        </w:rPr>
        <w:t>:</w:t>
      </w:r>
    </w:p>
    <w:p w:rsidR="002547AD" w:rsidRDefault="00AD6086" w:rsidP="00D54002">
      <w:pPr>
        <w:jc w:val="both"/>
      </w:pPr>
      <w:r w:rsidRPr="00D91E31">
        <w:t>Не регламентируется</w:t>
      </w:r>
      <w:r>
        <w:t>.</w:t>
      </w:r>
    </w:p>
    <w:p w:rsidR="00533E6A" w:rsidRPr="006F3047" w:rsidRDefault="00533E6A" w:rsidP="00533E6A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533E6A" w:rsidRDefault="00533E6A" w:rsidP="00533E6A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533E6A" w:rsidRDefault="00533E6A" w:rsidP="00533E6A">
      <w:pPr>
        <w:tabs>
          <w:tab w:val="left" w:pos="284"/>
          <w:tab w:val="left" w:pos="567"/>
        </w:tabs>
        <w:jc w:val="both"/>
      </w:pPr>
      <w:r w:rsidRPr="00022C92">
        <w:rPr>
          <w:bCs/>
        </w:rPr>
        <w:t xml:space="preserve">– </w:t>
      </w:r>
      <w:r>
        <w:rPr>
          <w:bCs/>
        </w:rPr>
        <w:t>не подлежит установлению;</w:t>
      </w:r>
    </w:p>
    <w:p w:rsidR="00533E6A" w:rsidRDefault="00533E6A" w:rsidP="00533E6A">
      <w:pPr>
        <w:tabs>
          <w:tab w:val="left" w:pos="284"/>
          <w:tab w:val="left" w:pos="567"/>
        </w:tabs>
        <w:spacing w:before="100"/>
        <w:ind w:firstLine="709"/>
        <w:jc w:val="both"/>
      </w:pPr>
      <w:r w:rsidRPr="00CD4C06">
        <w:t>2) минимальные отступы от границ земельных участков для зданий, строений, сооружений</w:t>
      </w:r>
      <w:r>
        <w:t>:</w:t>
      </w:r>
    </w:p>
    <w:p w:rsidR="00533E6A" w:rsidRDefault="00533E6A" w:rsidP="00533E6A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533E6A" w:rsidRDefault="00533E6A" w:rsidP="00533E6A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33E6A" w:rsidRPr="00825930" w:rsidRDefault="00533E6A" w:rsidP="00533E6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533E6A" w:rsidRDefault="00533E6A" w:rsidP="00533E6A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533E6A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9C0616">
        <w:rPr>
          <w:b w:val="0"/>
          <w:szCs w:val="24"/>
          <w:lang w:val="ru-RU"/>
        </w:rPr>
        <w:t>:</w:t>
      </w:r>
      <w:r w:rsidRPr="00533E6A">
        <w:rPr>
          <w:b w:val="0"/>
          <w:szCs w:val="24"/>
          <w:lang w:val="ru-RU"/>
        </w:rPr>
        <w:t xml:space="preserve"> </w:t>
      </w:r>
    </w:p>
    <w:p w:rsidR="00533E6A" w:rsidRPr="00533E6A" w:rsidRDefault="00533E6A" w:rsidP="00533E6A">
      <w:pPr>
        <w:pStyle w:val="22"/>
        <w:tabs>
          <w:tab w:val="left" w:pos="-142"/>
          <w:tab w:val="left" w:pos="142"/>
        </w:tabs>
        <w:suppressAutoHyphens/>
        <w:ind w:firstLine="0"/>
        <w:rPr>
          <w:b w:val="0"/>
          <w:szCs w:val="24"/>
          <w:lang w:val="ru-RU"/>
        </w:rPr>
      </w:pPr>
      <w:r w:rsidRPr="00533E6A">
        <w:rPr>
          <w:b w:val="0"/>
          <w:bCs/>
          <w:color w:val="auto"/>
          <w:szCs w:val="24"/>
          <w:lang w:val="ru-RU"/>
        </w:rPr>
        <w:t xml:space="preserve">– </w:t>
      </w:r>
      <w:r w:rsidRPr="00533E6A">
        <w:rPr>
          <w:b w:val="0"/>
          <w:bCs/>
          <w:szCs w:val="24"/>
          <w:lang w:val="ru-RU"/>
        </w:rPr>
        <w:t>не подлежит установлению</w:t>
      </w:r>
      <w:r>
        <w:rPr>
          <w:b w:val="0"/>
          <w:bCs/>
          <w:szCs w:val="24"/>
          <w:lang w:val="ru-RU"/>
        </w:rPr>
        <w:t>.</w:t>
      </w:r>
      <w:r w:rsidRPr="00533E6A">
        <w:rPr>
          <w:b w:val="0"/>
          <w:szCs w:val="24"/>
          <w:lang w:val="ru-RU"/>
        </w:rPr>
        <w:t xml:space="preserve"> </w:t>
      </w:r>
    </w:p>
    <w:p w:rsidR="00AF03BD" w:rsidRPr="00AF03BD" w:rsidRDefault="00AF03BD" w:rsidP="00AD6086">
      <w:pPr>
        <w:pStyle w:val="2"/>
        <w:spacing w:after="240"/>
        <w:ind w:firstLine="709"/>
        <w:rPr>
          <w:b w:val="0"/>
          <w:bCs w:val="0"/>
          <w:noProof/>
        </w:rPr>
      </w:pPr>
      <w:bookmarkStart w:id="15" w:name="_Toc248227179"/>
      <w:bookmarkStart w:id="16" w:name="_Toc527916167"/>
      <w:r w:rsidRPr="00AF03BD">
        <w:rPr>
          <w:rFonts w:ascii="Times New Roman" w:eastAsia="Calibri" w:hAnsi="Times New Roman" w:cs="Times New Roman"/>
          <w:i w:val="0"/>
          <w:sz w:val="24"/>
          <w:szCs w:val="24"/>
        </w:rPr>
        <w:t>Статья 6</w:t>
      </w:r>
      <w:r w:rsidR="00AD6086">
        <w:rPr>
          <w:rFonts w:ascii="Times New Roman" w:eastAsia="Calibri" w:hAnsi="Times New Roman" w:cs="Times New Roman"/>
          <w:i w:val="0"/>
          <w:sz w:val="24"/>
          <w:szCs w:val="24"/>
        </w:rPr>
        <w:t>5</w:t>
      </w:r>
      <w:r w:rsidRPr="00AF03BD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AF03BD">
        <w:rPr>
          <w:bCs w:val="0"/>
          <w:i w:val="0"/>
          <w:noProof/>
          <w:sz w:val="24"/>
          <w:szCs w:val="24"/>
        </w:rPr>
        <w:t xml:space="preserve"> 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Зон</w:t>
      </w:r>
      <w:r w:rsidR="00AD6086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а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  <w:bookmarkEnd w:id="15"/>
      <w:r w:rsidRPr="0017200C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рекреационного назначения </w:t>
      </w:r>
      <w:bookmarkEnd w:id="16"/>
    </w:p>
    <w:p w:rsidR="00AF03BD" w:rsidRPr="00AF03BD" w:rsidRDefault="00AF03BD" w:rsidP="00AD6086">
      <w:pPr>
        <w:autoSpaceDE w:val="0"/>
        <w:autoSpaceDN w:val="0"/>
        <w:adjustRightInd w:val="0"/>
        <w:ind w:firstLine="709"/>
        <w:jc w:val="both"/>
        <w:rPr>
          <w:bCs/>
          <w:noProof/>
        </w:rPr>
      </w:pPr>
      <w:r w:rsidRPr="00AF03BD">
        <w:rPr>
          <w:bCs/>
          <w:noProof/>
        </w:rPr>
        <w:t>Зона</w:t>
      </w:r>
      <w:r w:rsidR="00393AA0">
        <w:rPr>
          <w:bCs/>
          <w:noProof/>
        </w:rPr>
        <w:t xml:space="preserve"> </w:t>
      </w:r>
      <w:r w:rsidR="00393AA0" w:rsidRPr="00393AA0">
        <w:rPr>
          <w:bCs/>
          <w:noProof/>
        </w:rPr>
        <w:t>рекреационного назначения</w:t>
      </w:r>
      <w:r w:rsidR="00393AA0">
        <w:rPr>
          <w:bCs/>
          <w:noProof/>
        </w:rPr>
        <w:t>: Р</w:t>
      </w:r>
      <w:r w:rsidRPr="00AF03BD">
        <w:rPr>
          <w:bCs/>
          <w:noProof/>
        </w:rPr>
        <w:t xml:space="preserve"> предназначена для сохранения и использования природного ландшафта и земельных участков озеленения в интересах здоровья населения, сохранения и воспроизводства элементов природного ландшафта (лесов, водоемов и др.), в целях их рационального использования, туризма, отдыха, занятий физической культурой и спортом.</w:t>
      </w:r>
    </w:p>
    <w:p w:rsidR="003E28C3" w:rsidRPr="006F6CB8" w:rsidRDefault="003E28C3" w:rsidP="003E28C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3E28C3" w:rsidRPr="00E87B34" w:rsidTr="00E667A1">
        <w:tc>
          <w:tcPr>
            <w:tcW w:w="2694" w:type="dxa"/>
          </w:tcPr>
          <w:p w:rsidR="003E28C3" w:rsidRPr="00E87B34" w:rsidRDefault="003E28C3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3E28C3" w:rsidRPr="00E87B34" w:rsidRDefault="003E28C3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3E28C3" w:rsidRPr="00E87B34" w:rsidTr="00E667A1">
        <w:tc>
          <w:tcPr>
            <w:tcW w:w="2694" w:type="dxa"/>
          </w:tcPr>
          <w:p w:rsidR="003E28C3" w:rsidRPr="003E28C3" w:rsidRDefault="003E28C3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Парки культуры и отдыха</w:t>
            </w:r>
          </w:p>
          <w:p w:rsidR="003E28C3" w:rsidRPr="003E28C3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E28C3">
              <w:rPr>
                <w:rFonts w:ascii="Times New Roman" w:hAnsi="Times New Roman" w:cs="Times New Roman"/>
              </w:rPr>
              <w:t>(3.6.2)</w:t>
            </w:r>
          </w:p>
        </w:tc>
        <w:tc>
          <w:tcPr>
            <w:tcW w:w="6484" w:type="dxa"/>
          </w:tcPr>
          <w:p w:rsidR="003E28C3" w:rsidRPr="003E28C3" w:rsidRDefault="003E28C3" w:rsidP="00E667A1">
            <w:pPr>
              <w:tabs>
                <w:tab w:val="left" w:pos="1128"/>
              </w:tabs>
              <w:ind w:firstLine="317"/>
            </w:pPr>
            <w:r w:rsidRPr="003E28C3">
              <w:t>Размещение парков культуры и отдыха</w:t>
            </w:r>
          </w:p>
        </w:tc>
      </w:tr>
      <w:tr w:rsidR="003E28C3" w:rsidRPr="00E87B34" w:rsidTr="00E667A1">
        <w:tc>
          <w:tcPr>
            <w:tcW w:w="2694" w:type="dxa"/>
          </w:tcPr>
          <w:p w:rsidR="003E28C3" w:rsidRPr="003E28C3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E28C3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  <w:p w:rsidR="003E28C3" w:rsidRPr="003E28C3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E28C3">
              <w:rPr>
                <w:rFonts w:ascii="Times New Roman" w:hAnsi="Times New Roman" w:cs="Times New Roman"/>
              </w:rPr>
              <w:t>(5.1.2)</w:t>
            </w:r>
          </w:p>
        </w:tc>
        <w:tc>
          <w:tcPr>
            <w:tcW w:w="6484" w:type="dxa"/>
          </w:tcPr>
          <w:p w:rsidR="003E28C3" w:rsidRPr="003E28C3" w:rsidRDefault="003E28C3" w:rsidP="00E667A1">
            <w:pPr>
              <w:tabs>
                <w:tab w:val="left" w:pos="1128"/>
              </w:tabs>
              <w:ind w:firstLine="317"/>
              <w:jc w:val="both"/>
            </w:pPr>
            <w:r w:rsidRPr="003E28C3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3E28C3" w:rsidRPr="00E87B34" w:rsidTr="00E667A1">
        <w:tc>
          <w:tcPr>
            <w:tcW w:w="2694" w:type="dxa"/>
          </w:tcPr>
          <w:p w:rsidR="003E28C3" w:rsidRPr="003E28C3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:rsidR="003E28C3" w:rsidRPr="003E28C3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:rsidR="003E28C3" w:rsidRPr="003E28C3" w:rsidRDefault="003E28C3" w:rsidP="00E667A1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3E28C3" w:rsidRPr="00E87B34" w:rsidTr="00E667A1">
        <w:tc>
          <w:tcPr>
            <w:tcW w:w="2694" w:type="dxa"/>
          </w:tcPr>
          <w:p w:rsidR="003E28C3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особой охране и изучению природы </w:t>
            </w:r>
          </w:p>
          <w:p w:rsidR="003E28C3" w:rsidRPr="003E28C3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(9.0)</w:t>
            </w:r>
          </w:p>
        </w:tc>
        <w:tc>
          <w:tcPr>
            <w:tcW w:w="6484" w:type="dxa"/>
          </w:tcPr>
          <w:p w:rsidR="003E28C3" w:rsidRPr="003E28C3" w:rsidRDefault="003E28C3" w:rsidP="00E667A1">
            <w:pPr>
              <w:pStyle w:val="ConsPlusNormal"/>
              <w:spacing w:line="20" w:lineRule="atLeast"/>
              <w:ind w:firstLine="317"/>
              <w:jc w:val="both"/>
              <w:rPr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</w:tr>
      <w:tr w:rsidR="003E28C3" w:rsidRPr="00E87B34" w:rsidTr="00E667A1">
        <w:tc>
          <w:tcPr>
            <w:tcW w:w="2694" w:type="dxa"/>
          </w:tcPr>
          <w:p w:rsidR="003E28C3" w:rsidRPr="003E28C3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</w:t>
            </w:r>
          </w:p>
          <w:p w:rsidR="003E28C3" w:rsidRPr="003E28C3" w:rsidRDefault="003E28C3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(9.1)</w:t>
            </w:r>
          </w:p>
        </w:tc>
        <w:tc>
          <w:tcPr>
            <w:tcW w:w="6484" w:type="dxa"/>
          </w:tcPr>
          <w:p w:rsidR="003E28C3" w:rsidRPr="003E28C3" w:rsidRDefault="003E28C3" w:rsidP="00842A1A">
            <w:pPr>
              <w:pStyle w:val="ConsPlusNormal"/>
              <w:spacing w:line="20" w:lineRule="atLeast"/>
              <w:ind w:firstLine="318"/>
              <w:jc w:val="both"/>
              <w:rPr>
                <w:sz w:val="24"/>
                <w:szCs w:val="24"/>
              </w:rPr>
            </w:pPr>
            <w:proofErr w:type="gramStart"/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3E28C3" w:rsidRPr="00E87B34" w:rsidTr="00E667A1">
        <w:tc>
          <w:tcPr>
            <w:tcW w:w="2694" w:type="dxa"/>
          </w:tcPr>
          <w:p w:rsidR="003E28C3" w:rsidRDefault="003E28C3" w:rsidP="003E28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Общее пользование водными объектами</w:t>
            </w:r>
          </w:p>
          <w:p w:rsidR="003E28C3" w:rsidRPr="00903D59" w:rsidRDefault="003E28C3" w:rsidP="003E28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(11.1)</w:t>
            </w:r>
          </w:p>
        </w:tc>
        <w:tc>
          <w:tcPr>
            <w:tcW w:w="6484" w:type="dxa"/>
          </w:tcPr>
          <w:p w:rsidR="003E28C3" w:rsidRPr="00903D59" w:rsidRDefault="003E28C3" w:rsidP="00842A1A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</w:tr>
      <w:tr w:rsidR="003E28C3" w:rsidRPr="00E87B34" w:rsidTr="00E667A1">
        <w:tc>
          <w:tcPr>
            <w:tcW w:w="2694" w:type="dxa"/>
          </w:tcPr>
          <w:p w:rsidR="003E28C3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03D59">
              <w:rPr>
                <w:rFonts w:ascii="Times New Roman" w:hAnsi="Times New Roman" w:cs="Times New Roman"/>
              </w:rPr>
              <w:t>Благоустройство территории</w:t>
            </w:r>
          </w:p>
          <w:p w:rsidR="003E28C3" w:rsidRPr="00250F36" w:rsidRDefault="003E28C3" w:rsidP="00E667A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(12.0.2)</w:t>
            </w:r>
          </w:p>
        </w:tc>
        <w:tc>
          <w:tcPr>
            <w:tcW w:w="6484" w:type="dxa"/>
          </w:tcPr>
          <w:p w:rsidR="003E28C3" w:rsidRPr="00250F36" w:rsidRDefault="003E28C3" w:rsidP="00842A1A">
            <w:pPr>
              <w:tabs>
                <w:tab w:val="left" w:pos="1128"/>
              </w:tabs>
              <w:ind w:firstLine="318"/>
              <w:rPr>
                <w:sz w:val="20"/>
                <w:szCs w:val="20"/>
              </w:rPr>
            </w:pPr>
            <w:r w:rsidRPr="00903D59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1F1CE4" w:rsidRPr="00210B16" w:rsidRDefault="001F1CE4" w:rsidP="001F1CE4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210B16">
        <w:rPr>
          <w:b/>
          <w:bCs/>
          <w:i/>
          <w:noProof/>
        </w:rPr>
        <w:t xml:space="preserve">Вспомогательные </w:t>
      </w:r>
      <w:r w:rsidRPr="00210B16">
        <w:rPr>
          <w:b/>
          <w:bCs/>
          <w:i/>
        </w:rPr>
        <w:t>в</w:t>
      </w:r>
      <w:r w:rsidRPr="00210B16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210B16">
        <w:rPr>
          <w:b/>
          <w:bCs/>
          <w:i/>
          <w:noProof/>
        </w:rPr>
        <w:t>:</w:t>
      </w:r>
    </w:p>
    <w:p w:rsidR="001F1CE4" w:rsidRPr="001F1CE4" w:rsidRDefault="001F1CE4" w:rsidP="001F1CE4">
      <w:pPr>
        <w:autoSpaceDE w:val="0"/>
        <w:autoSpaceDN w:val="0"/>
        <w:adjustRightInd w:val="0"/>
        <w:spacing w:before="120" w:after="120"/>
        <w:jc w:val="both"/>
        <w:rPr>
          <w:b/>
          <w:bCs/>
          <w:noProof/>
        </w:rPr>
      </w:pPr>
      <w:r w:rsidRPr="00D91E31">
        <w:t>Не регламентируется</w:t>
      </w:r>
      <w:r>
        <w:t>.</w:t>
      </w:r>
      <w:r>
        <w:rPr>
          <w:b/>
          <w:bCs/>
          <w:noProof/>
        </w:rPr>
        <w:t xml:space="preserve"> </w:t>
      </w:r>
    </w:p>
    <w:p w:rsidR="001F1CE4" w:rsidRDefault="001F1CE4" w:rsidP="001F1CE4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</w:rPr>
        <w:t>Условно</w:t>
      </w:r>
      <w:r w:rsidRPr="006F6CB8">
        <w:rPr>
          <w:b/>
          <w:bCs/>
          <w:i/>
          <w:noProof/>
        </w:rPr>
        <w:t xml:space="preserve">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1F1CE4" w:rsidRPr="00E87B34" w:rsidTr="00E667A1">
        <w:tc>
          <w:tcPr>
            <w:tcW w:w="2694" w:type="dxa"/>
          </w:tcPr>
          <w:p w:rsidR="001F1CE4" w:rsidRPr="00E87B34" w:rsidRDefault="001F1CE4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1F1CE4" w:rsidRPr="00E87B34" w:rsidRDefault="001F1CE4" w:rsidP="00E667A1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2A0327" w:rsidRPr="00E87B34" w:rsidTr="00E667A1">
        <w:tc>
          <w:tcPr>
            <w:tcW w:w="2694" w:type="dxa"/>
          </w:tcPr>
          <w:p w:rsidR="002A0327" w:rsidRPr="002A0327" w:rsidRDefault="002A0327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Туристическое обслуживание</w:t>
            </w:r>
          </w:p>
          <w:p w:rsidR="002A0327" w:rsidRPr="002A0327" w:rsidRDefault="002A0327" w:rsidP="00E667A1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(5.2.1)</w:t>
            </w:r>
          </w:p>
        </w:tc>
        <w:tc>
          <w:tcPr>
            <w:tcW w:w="6484" w:type="dxa"/>
          </w:tcPr>
          <w:p w:rsidR="002A0327" w:rsidRPr="002A0327" w:rsidRDefault="002A0327" w:rsidP="00E667A1">
            <w:pPr>
              <w:pStyle w:val="ConsPlusNormal"/>
              <w:spacing w:line="2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2A0327" w:rsidRPr="002A0327" w:rsidRDefault="002A0327" w:rsidP="00E667A1">
            <w:pPr>
              <w:pStyle w:val="ConsPlusNormal"/>
              <w:spacing w:line="20" w:lineRule="atLeast"/>
              <w:ind w:firstLine="317"/>
              <w:rPr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размещение детских лагерей</w:t>
            </w:r>
          </w:p>
        </w:tc>
      </w:tr>
      <w:tr w:rsidR="002A0327" w:rsidRPr="00E87B34" w:rsidTr="00E667A1">
        <w:tc>
          <w:tcPr>
            <w:tcW w:w="2694" w:type="dxa"/>
          </w:tcPr>
          <w:p w:rsidR="002A0327" w:rsidRPr="002A0327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</w:t>
            </w:r>
          </w:p>
          <w:p w:rsidR="002A0327" w:rsidRPr="002A0327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(5.2)</w:t>
            </w:r>
          </w:p>
        </w:tc>
        <w:tc>
          <w:tcPr>
            <w:tcW w:w="6484" w:type="dxa"/>
          </w:tcPr>
          <w:p w:rsidR="002A0327" w:rsidRPr="002A0327" w:rsidRDefault="002A0327" w:rsidP="00E667A1">
            <w:pPr>
              <w:pStyle w:val="ConsPlusNorma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2A0327" w:rsidRPr="002A0327" w:rsidRDefault="002A0327" w:rsidP="00E667A1">
            <w:pPr>
              <w:pStyle w:val="ConsPlusNormal"/>
              <w:ind w:firstLine="317"/>
              <w:rPr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необходимых природоохранных и </w:t>
            </w:r>
            <w:proofErr w:type="spellStart"/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2A032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2A0327" w:rsidRPr="00E87B34" w:rsidTr="00E667A1">
        <w:tc>
          <w:tcPr>
            <w:tcW w:w="2694" w:type="dxa"/>
          </w:tcPr>
          <w:p w:rsidR="002A0327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Охота и рыбалка</w:t>
            </w:r>
          </w:p>
          <w:p w:rsidR="002A0327" w:rsidRPr="00903D59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(5.3)</w:t>
            </w:r>
          </w:p>
        </w:tc>
        <w:tc>
          <w:tcPr>
            <w:tcW w:w="6484" w:type="dxa"/>
          </w:tcPr>
          <w:p w:rsidR="002A0327" w:rsidRPr="00903D59" w:rsidRDefault="002A0327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2A0327" w:rsidRPr="00E87B34" w:rsidTr="00E667A1">
        <w:tc>
          <w:tcPr>
            <w:tcW w:w="2694" w:type="dxa"/>
          </w:tcPr>
          <w:p w:rsidR="002A0327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Причалы для маломерных судов</w:t>
            </w:r>
          </w:p>
          <w:p w:rsidR="002A0327" w:rsidRPr="00903D59" w:rsidRDefault="002A0327" w:rsidP="00E667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(5.4)</w:t>
            </w:r>
          </w:p>
        </w:tc>
        <w:tc>
          <w:tcPr>
            <w:tcW w:w="6484" w:type="dxa"/>
          </w:tcPr>
          <w:p w:rsidR="002A0327" w:rsidRPr="00903D59" w:rsidRDefault="002A0327" w:rsidP="00E667A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2A0327" w:rsidRPr="00E87B34" w:rsidTr="00E667A1">
        <w:tc>
          <w:tcPr>
            <w:tcW w:w="2694" w:type="dxa"/>
          </w:tcPr>
          <w:p w:rsidR="002A0327" w:rsidRPr="00805EA6" w:rsidRDefault="002A0327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Гостиничное обслуживание</w:t>
            </w:r>
          </w:p>
          <w:p w:rsidR="002A0327" w:rsidRPr="00805EA6" w:rsidRDefault="002A0327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05EA6">
              <w:rPr>
                <w:rFonts w:ascii="Times New Roman" w:hAnsi="Times New Roman" w:cs="Times New Roman"/>
              </w:rPr>
              <w:t>(4.7)</w:t>
            </w:r>
          </w:p>
        </w:tc>
        <w:tc>
          <w:tcPr>
            <w:tcW w:w="6484" w:type="dxa"/>
          </w:tcPr>
          <w:p w:rsidR="002A0327" w:rsidRPr="00805EA6" w:rsidRDefault="002A0327" w:rsidP="00E667A1">
            <w:pPr>
              <w:tabs>
                <w:tab w:val="left" w:pos="1128"/>
              </w:tabs>
              <w:ind w:firstLine="317"/>
            </w:pPr>
            <w:r w:rsidRPr="00805EA6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2A0327" w:rsidRPr="00E87B34" w:rsidTr="00E667A1">
        <w:tc>
          <w:tcPr>
            <w:tcW w:w="2694" w:type="dxa"/>
          </w:tcPr>
          <w:p w:rsidR="002A0327" w:rsidRPr="002A0327" w:rsidRDefault="002A0327" w:rsidP="00E667A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A0327">
              <w:rPr>
                <w:rFonts w:ascii="Times New Roman" w:hAnsi="Times New Roman" w:cs="Times New Roman"/>
              </w:rPr>
              <w:t xml:space="preserve">Развлекательные мероприятия </w:t>
            </w:r>
          </w:p>
          <w:p w:rsidR="002A0327" w:rsidRPr="002A0327" w:rsidRDefault="002A0327" w:rsidP="00E667A1">
            <w:pPr>
              <w:pStyle w:val="Default"/>
              <w:jc w:val="center"/>
            </w:pPr>
            <w:r w:rsidRPr="002A0327">
              <w:rPr>
                <w:rFonts w:ascii="Times New Roman" w:hAnsi="Times New Roman" w:cs="Times New Roman"/>
              </w:rPr>
              <w:t>(4.8.1)</w:t>
            </w:r>
          </w:p>
        </w:tc>
        <w:tc>
          <w:tcPr>
            <w:tcW w:w="6484" w:type="dxa"/>
          </w:tcPr>
          <w:p w:rsidR="002A0327" w:rsidRPr="002A0327" w:rsidRDefault="002A0327" w:rsidP="00E667A1">
            <w:pPr>
              <w:tabs>
                <w:tab w:val="left" w:pos="1128"/>
              </w:tabs>
              <w:ind w:firstLine="317"/>
              <w:jc w:val="both"/>
            </w:pPr>
            <w:r w:rsidRPr="002A0327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2A0327" w:rsidRPr="00E87B34" w:rsidTr="00E667A1">
        <w:tc>
          <w:tcPr>
            <w:tcW w:w="2694" w:type="dxa"/>
          </w:tcPr>
          <w:p w:rsidR="002A0327" w:rsidRPr="00E87B34" w:rsidRDefault="002A0327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Общественное питание</w:t>
            </w:r>
          </w:p>
          <w:p w:rsidR="002A0327" w:rsidRPr="00E87B34" w:rsidRDefault="002A0327" w:rsidP="00E667A1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E87B34">
              <w:rPr>
                <w:rFonts w:ascii="Times New Roman" w:hAnsi="Times New Roman" w:cs="Times New Roman"/>
              </w:rPr>
              <w:t>(4.6)</w:t>
            </w:r>
          </w:p>
        </w:tc>
        <w:tc>
          <w:tcPr>
            <w:tcW w:w="6484" w:type="dxa"/>
          </w:tcPr>
          <w:p w:rsidR="002A0327" w:rsidRPr="00E87B34" w:rsidRDefault="002A0327" w:rsidP="00E667A1">
            <w:pPr>
              <w:tabs>
                <w:tab w:val="left" w:pos="1128"/>
              </w:tabs>
              <w:spacing w:before="40" w:after="40"/>
              <w:ind w:firstLine="340"/>
            </w:pPr>
            <w:r w:rsidRPr="00E87B3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2A0327" w:rsidRPr="00E87B34" w:rsidTr="00E667A1">
        <w:tc>
          <w:tcPr>
            <w:tcW w:w="2694" w:type="dxa"/>
          </w:tcPr>
          <w:p w:rsidR="002A0327" w:rsidRPr="002A0327" w:rsidRDefault="002A0327" w:rsidP="00E667A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:rsidR="002A0327" w:rsidRPr="002A0327" w:rsidRDefault="002A0327" w:rsidP="00E667A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:rsidR="002A0327" w:rsidRPr="002A0327" w:rsidRDefault="002A0327" w:rsidP="00E667A1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r w:rsidRPr="002A032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611E15" w:rsidRPr="006F3047" w:rsidRDefault="00611E15" w:rsidP="00611E15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611E15" w:rsidRDefault="00611E15" w:rsidP="00611E15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611E15" w:rsidRDefault="00611E15" w:rsidP="00611E15">
      <w:pPr>
        <w:tabs>
          <w:tab w:val="left" w:pos="284"/>
          <w:tab w:val="left" w:pos="567"/>
        </w:tabs>
        <w:jc w:val="both"/>
      </w:pPr>
      <w:r w:rsidRPr="00022C92">
        <w:rPr>
          <w:bCs/>
        </w:rPr>
        <w:t xml:space="preserve">– </w:t>
      </w:r>
      <w:r>
        <w:rPr>
          <w:bCs/>
        </w:rPr>
        <w:t>не подлежит установлению;</w:t>
      </w:r>
    </w:p>
    <w:p w:rsidR="00611E15" w:rsidRDefault="00611E15" w:rsidP="00611E15">
      <w:pPr>
        <w:tabs>
          <w:tab w:val="left" w:pos="284"/>
          <w:tab w:val="left" w:pos="567"/>
        </w:tabs>
        <w:spacing w:before="100"/>
        <w:ind w:firstLine="709"/>
        <w:jc w:val="both"/>
      </w:pPr>
      <w:r w:rsidRPr="00CD4C06">
        <w:t>2) минимальные отступы от границ земельных участков для зданий, строений, сооружений</w:t>
      </w:r>
      <w:r>
        <w:t>:</w:t>
      </w:r>
    </w:p>
    <w:p w:rsidR="00611E15" w:rsidRDefault="00611E15" w:rsidP="00611E15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611E15" w:rsidRDefault="00611E15" w:rsidP="00611E15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11E15" w:rsidRPr="00825930" w:rsidRDefault="00611E15" w:rsidP="00611E1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611E15" w:rsidRDefault="00611E15" w:rsidP="00611E15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533E6A">
        <w:rPr>
          <w:b w:val="0"/>
          <w:szCs w:val="24"/>
          <w:lang w:val="ru-RU"/>
        </w:rPr>
        <w:t xml:space="preserve">4) максимальный процент застройки в границах земельного участка, </w:t>
      </w:r>
      <w:r w:rsidRPr="00533E6A">
        <w:rPr>
          <w:b w:val="0"/>
          <w:szCs w:val="24"/>
          <w:lang w:val="ru-RU"/>
        </w:rPr>
        <w:lastRenderedPageBreak/>
        <w:t>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9C0616">
        <w:rPr>
          <w:b w:val="0"/>
          <w:szCs w:val="24"/>
          <w:lang w:val="ru-RU"/>
        </w:rPr>
        <w:t>:</w:t>
      </w:r>
      <w:r w:rsidRPr="00533E6A">
        <w:rPr>
          <w:b w:val="0"/>
          <w:szCs w:val="24"/>
          <w:lang w:val="ru-RU"/>
        </w:rPr>
        <w:t xml:space="preserve"> </w:t>
      </w:r>
    </w:p>
    <w:p w:rsidR="00611E15" w:rsidRDefault="00611E15" w:rsidP="00611E15">
      <w:pPr>
        <w:pStyle w:val="22"/>
        <w:tabs>
          <w:tab w:val="left" w:pos="-142"/>
          <w:tab w:val="left" w:pos="142"/>
        </w:tabs>
        <w:suppressAutoHyphens/>
        <w:ind w:firstLine="0"/>
        <w:rPr>
          <w:b w:val="0"/>
          <w:szCs w:val="24"/>
          <w:lang w:val="ru-RU"/>
        </w:rPr>
      </w:pPr>
      <w:r w:rsidRPr="00533E6A">
        <w:rPr>
          <w:b w:val="0"/>
          <w:bCs/>
          <w:color w:val="auto"/>
          <w:szCs w:val="24"/>
          <w:lang w:val="ru-RU"/>
        </w:rPr>
        <w:t xml:space="preserve">– </w:t>
      </w:r>
      <w:r w:rsidRPr="00533E6A">
        <w:rPr>
          <w:b w:val="0"/>
          <w:bCs/>
          <w:szCs w:val="24"/>
          <w:lang w:val="ru-RU"/>
        </w:rPr>
        <w:t>не подлежит установлению</w:t>
      </w:r>
      <w:r>
        <w:rPr>
          <w:b w:val="0"/>
          <w:bCs/>
          <w:szCs w:val="24"/>
          <w:lang w:val="ru-RU"/>
        </w:rPr>
        <w:t>.</w:t>
      </w:r>
      <w:r w:rsidRPr="00533E6A">
        <w:rPr>
          <w:b w:val="0"/>
          <w:szCs w:val="24"/>
          <w:lang w:val="ru-RU"/>
        </w:rPr>
        <w:t xml:space="preserve"> </w:t>
      </w:r>
    </w:p>
    <w:p w:rsidR="00611E15" w:rsidRPr="009B4E61" w:rsidRDefault="00611E15" w:rsidP="00611E15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t>Примечани</w:t>
      </w:r>
      <w:r>
        <w:rPr>
          <w:b/>
          <w:bCs/>
        </w:rPr>
        <w:t>я</w:t>
      </w:r>
      <w:r w:rsidRPr="009B4E61">
        <w:rPr>
          <w:b/>
          <w:bCs/>
        </w:rPr>
        <w:t>:</w:t>
      </w:r>
    </w:p>
    <w:p w:rsidR="006A1E1D" w:rsidRPr="00E667A1" w:rsidRDefault="006A1E1D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67A1">
        <w:rPr>
          <w:rFonts w:ascii="Times New Roman" w:hAnsi="Times New Roman" w:cs="Times New Roman"/>
          <w:sz w:val="24"/>
          <w:szCs w:val="24"/>
        </w:rPr>
        <w:t xml:space="preserve">1. Древесно-кустарниковые насаждения и открытые луговые пространства, водоемы </w:t>
      </w:r>
      <w:r w:rsidR="00E667A1" w:rsidRPr="00E667A1">
        <w:rPr>
          <w:rFonts w:ascii="Times New Roman" w:hAnsi="Times New Roman" w:cs="Times New Roman"/>
          <w:sz w:val="24"/>
          <w:szCs w:val="24"/>
        </w:rPr>
        <w:t>–</w:t>
      </w:r>
      <w:r w:rsidRPr="00E667A1">
        <w:rPr>
          <w:rFonts w:ascii="Times New Roman" w:hAnsi="Times New Roman" w:cs="Times New Roman"/>
          <w:sz w:val="24"/>
          <w:szCs w:val="24"/>
        </w:rPr>
        <w:t xml:space="preserve"> 65</w:t>
      </w:r>
      <w:r w:rsidR="00E667A1">
        <w:rPr>
          <w:rFonts w:ascii="Times New Roman" w:hAnsi="Times New Roman" w:cs="Times New Roman"/>
          <w:sz w:val="24"/>
          <w:szCs w:val="24"/>
        </w:rPr>
        <w:t>–</w:t>
      </w:r>
      <w:r w:rsidRPr="00E667A1">
        <w:rPr>
          <w:rFonts w:ascii="Times New Roman" w:hAnsi="Times New Roman" w:cs="Times New Roman"/>
          <w:sz w:val="24"/>
          <w:szCs w:val="24"/>
        </w:rPr>
        <w:t>70</w:t>
      </w:r>
      <w:r w:rsidR="00E667A1">
        <w:rPr>
          <w:rFonts w:ascii="Times New Roman" w:hAnsi="Times New Roman" w:cs="Times New Roman"/>
          <w:sz w:val="24"/>
          <w:szCs w:val="24"/>
        </w:rPr>
        <w:t xml:space="preserve"> </w:t>
      </w:r>
      <w:r w:rsidRPr="00E667A1">
        <w:rPr>
          <w:rFonts w:ascii="Times New Roman" w:hAnsi="Times New Roman" w:cs="Times New Roman"/>
          <w:sz w:val="24"/>
          <w:szCs w:val="24"/>
        </w:rPr>
        <w:t>% территории.</w:t>
      </w:r>
    </w:p>
    <w:p w:rsidR="006A1E1D" w:rsidRPr="00E667A1" w:rsidRDefault="006A1E1D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67A1">
        <w:rPr>
          <w:rFonts w:ascii="Times New Roman" w:hAnsi="Times New Roman" w:cs="Times New Roman"/>
          <w:sz w:val="24"/>
          <w:szCs w:val="24"/>
        </w:rPr>
        <w:t xml:space="preserve">2. Аллеи и дороги </w:t>
      </w:r>
      <w:r w:rsidR="00E667A1" w:rsidRPr="00E667A1">
        <w:rPr>
          <w:rFonts w:ascii="Times New Roman" w:hAnsi="Times New Roman" w:cs="Times New Roman"/>
          <w:sz w:val="24"/>
          <w:szCs w:val="24"/>
        </w:rPr>
        <w:t>–</w:t>
      </w:r>
      <w:r w:rsidRPr="00E667A1">
        <w:rPr>
          <w:rFonts w:ascii="Times New Roman" w:hAnsi="Times New Roman" w:cs="Times New Roman"/>
          <w:sz w:val="24"/>
          <w:szCs w:val="24"/>
        </w:rPr>
        <w:t xml:space="preserve"> 10</w:t>
      </w:r>
      <w:r w:rsidR="00E667A1">
        <w:rPr>
          <w:rFonts w:ascii="Times New Roman" w:hAnsi="Times New Roman" w:cs="Times New Roman"/>
          <w:sz w:val="24"/>
          <w:szCs w:val="24"/>
        </w:rPr>
        <w:t>–</w:t>
      </w:r>
      <w:r w:rsidRPr="00E667A1">
        <w:rPr>
          <w:rFonts w:ascii="Times New Roman" w:hAnsi="Times New Roman" w:cs="Times New Roman"/>
          <w:sz w:val="24"/>
          <w:szCs w:val="24"/>
        </w:rPr>
        <w:t>15</w:t>
      </w:r>
      <w:r w:rsidR="00E667A1">
        <w:rPr>
          <w:rFonts w:ascii="Times New Roman" w:hAnsi="Times New Roman" w:cs="Times New Roman"/>
          <w:sz w:val="24"/>
          <w:szCs w:val="24"/>
        </w:rPr>
        <w:t xml:space="preserve"> </w:t>
      </w:r>
      <w:r w:rsidRPr="00E667A1">
        <w:rPr>
          <w:rFonts w:ascii="Times New Roman" w:hAnsi="Times New Roman" w:cs="Times New Roman"/>
          <w:sz w:val="24"/>
          <w:szCs w:val="24"/>
        </w:rPr>
        <w:t>% территории.</w:t>
      </w:r>
    </w:p>
    <w:p w:rsidR="006A1E1D" w:rsidRPr="00E667A1" w:rsidRDefault="006A1E1D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67A1">
        <w:rPr>
          <w:rFonts w:ascii="Times New Roman" w:hAnsi="Times New Roman" w:cs="Times New Roman"/>
          <w:sz w:val="24"/>
          <w:szCs w:val="24"/>
        </w:rPr>
        <w:t xml:space="preserve">3. Спортивные и игровые площадки </w:t>
      </w:r>
      <w:r w:rsidR="00E667A1" w:rsidRPr="00E667A1">
        <w:rPr>
          <w:rFonts w:ascii="Times New Roman" w:hAnsi="Times New Roman" w:cs="Times New Roman"/>
          <w:sz w:val="24"/>
          <w:szCs w:val="24"/>
        </w:rPr>
        <w:t>–</w:t>
      </w:r>
      <w:r w:rsidRPr="00E667A1">
        <w:rPr>
          <w:rFonts w:ascii="Times New Roman" w:hAnsi="Times New Roman" w:cs="Times New Roman"/>
          <w:sz w:val="24"/>
          <w:szCs w:val="24"/>
        </w:rPr>
        <w:t xml:space="preserve"> 8</w:t>
      </w:r>
      <w:r w:rsidR="00E667A1">
        <w:rPr>
          <w:rFonts w:ascii="Times New Roman" w:hAnsi="Times New Roman" w:cs="Times New Roman"/>
          <w:sz w:val="24"/>
          <w:szCs w:val="24"/>
        </w:rPr>
        <w:t>–</w:t>
      </w:r>
      <w:r w:rsidRPr="00E667A1">
        <w:rPr>
          <w:rFonts w:ascii="Times New Roman" w:hAnsi="Times New Roman" w:cs="Times New Roman"/>
          <w:sz w:val="24"/>
          <w:szCs w:val="24"/>
        </w:rPr>
        <w:t>12</w:t>
      </w:r>
      <w:r w:rsidR="00E667A1">
        <w:rPr>
          <w:rFonts w:ascii="Times New Roman" w:hAnsi="Times New Roman" w:cs="Times New Roman"/>
          <w:sz w:val="24"/>
          <w:szCs w:val="24"/>
        </w:rPr>
        <w:t xml:space="preserve"> </w:t>
      </w:r>
      <w:r w:rsidRPr="00E667A1">
        <w:rPr>
          <w:rFonts w:ascii="Times New Roman" w:hAnsi="Times New Roman" w:cs="Times New Roman"/>
          <w:sz w:val="24"/>
          <w:szCs w:val="24"/>
        </w:rPr>
        <w:t>% территории.</w:t>
      </w:r>
    </w:p>
    <w:p w:rsidR="006A1E1D" w:rsidRDefault="009C0616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A1E1D" w:rsidRPr="00E667A1">
        <w:rPr>
          <w:rFonts w:ascii="Times New Roman" w:hAnsi="Times New Roman" w:cs="Times New Roman"/>
          <w:sz w:val="24"/>
          <w:szCs w:val="24"/>
        </w:rPr>
        <w:t>. В парках строительство объектов может быть</w:t>
      </w:r>
      <w:r w:rsidR="006A1E1D" w:rsidRPr="006F3047">
        <w:rPr>
          <w:rFonts w:ascii="Times New Roman" w:hAnsi="Times New Roman" w:cs="Times New Roman"/>
          <w:sz w:val="24"/>
          <w:szCs w:val="24"/>
        </w:rPr>
        <w:t xml:space="preserve"> допущено, если их размещение не сопровождается сокращением площади зеленых насаждений и при условии выполнения компенсационного озеленения.</w:t>
      </w:r>
    </w:p>
    <w:p w:rsidR="00E667A1" w:rsidRPr="00E667A1" w:rsidRDefault="009C0616" w:rsidP="006A1E1D">
      <w:pPr>
        <w:pStyle w:val="ConsPlusNormal"/>
        <w:spacing w:line="100" w:lineRule="atLeast"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667A1" w:rsidRPr="00E667A1">
        <w:rPr>
          <w:rFonts w:ascii="Times New Roman" w:hAnsi="Times New Roman" w:cs="Times New Roman"/>
          <w:sz w:val="24"/>
          <w:szCs w:val="24"/>
        </w:rPr>
        <w:t xml:space="preserve">. </w:t>
      </w:r>
      <w:r w:rsidR="00E667A1" w:rsidRPr="00E667A1">
        <w:rPr>
          <w:rFonts w:ascii="Times New Roman" w:hAnsi="Times New Roman" w:cs="Times New Roman"/>
          <w:bCs/>
          <w:sz w:val="24"/>
          <w:szCs w:val="24"/>
        </w:rPr>
        <w:t>Вид разрешенного использования «</w:t>
      </w:r>
      <w:r w:rsidR="00E667A1" w:rsidRPr="00E667A1">
        <w:rPr>
          <w:rFonts w:ascii="Times New Roman" w:hAnsi="Times New Roman" w:cs="Times New Roman"/>
          <w:sz w:val="24"/>
          <w:szCs w:val="24"/>
        </w:rPr>
        <w:t>Магазины (4.4)» применяется исключительно в части размещения</w:t>
      </w:r>
      <w:r w:rsidR="00E667A1" w:rsidRPr="00E667A1">
        <w:rPr>
          <w:rFonts w:ascii="Times New Roman" w:hAnsi="Times New Roman" w:cs="Times New Roman"/>
          <w:bCs/>
          <w:noProof/>
          <w:sz w:val="24"/>
          <w:szCs w:val="24"/>
        </w:rPr>
        <w:t xml:space="preserve"> объект</w:t>
      </w:r>
      <w:r w:rsidR="00E667A1">
        <w:rPr>
          <w:rFonts w:ascii="Times New Roman" w:hAnsi="Times New Roman" w:cs="Times New Roman"/>
          <w:bCs/>
          <w:noProof/>
          <w:sz w:val="24"/>
          <w:szCs w:val="24"/>
        </w:rPr>
        <w:t>ов</w:t>
      </w:r>
      <w:r w:rsidR="00E667A1" w:rsidRPr="00E667A1">
        <w:rPr>
          <w:rFonts w:ascii="Times New Roman" w:hAnsi="Times New Roman" w:cs="Times New Roman"/>
          <w:bCs/>
          <w:noProof/>
          <w:sz w:val="24"/>
          <w:szCs w:val="24"/>
        </w:rPr>
        <w:t xml:space="preserve"> мелкорозничной торговли</w:t>
      </w:r>
      <w:r w:rsidR="00E667A1">
        <w:rPr>
          <w:rFonts w:ascii="Times New Roman" w:hAnsi="Times New Roman" w:cs="Times New Roman"/>
          <w:bCs/>
          <w:noProof/>
          <w:sz w:val="24"/>
          <w:szCs w:val="24"/>
        </w:rPr>
        <w:t>.</w:t>
      </w:r>
    </w:p>
    <w:p w:rsidR="0027530E" w:rsidRPr="00A84E02" w:rsidRDefault="0027530E" w:rsidP="003C47AB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bookmarkStart w:id="17" w:name="_Toc527916169"/>
      <w:r w:rsidRPr="00A84E02">
        <w:rPr>
          <w:rFonts w:ascii="Times New Roman" w:eastAsia="Calibri" w:hAnsi="Times New Roman" w:cs="Times New Roman"/>
          <w:i w:val="0"/>
          <w:sz w:val="24"/>
          <w:szCs w:val="24"/>
        </w:rPr>
        <w:t xml:space="preserve">Статья </w:t>
      </w:r>
      <w:r w:rsidR="000E3539" w:rsidRPr="00A84E02">
        <w:rPr>
          <w:rFonts w:ascii="Times New Roman" w:eastAsia="Calibri" w:hAnsi="Times New Roman" w:cs="Times New Roman"/>
          <w:i w:val="0"/>
          <w:sz w:val="24"/>
          <w:szCs w:val="24"/>
        </w:rPr>
        <w:t>6</w:t>
      </w:r>
      <w:r w:rsidR="008F0DE5">
        <w:rPr>
          <w:rFonts w:ascii="Times New Roman" w:eastAsia="Calibri" w:hAnsi="Times New Roman" w:cs="Times New Roman"/>
          <w:i w:val="0"/>
          <w:sz w:val="24"/>
          <w:szCs w:val="24"/>
        </w:rPr>
        <w:t>6</w:t>
      </w:r>
      <w:r w:rsidRPr="00A84E02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Зон</w:t>
      </w:r>
      <w:r w:rsidR="0058041E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а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сельскохозяйственного использования </w:t>
      </w:r>
      <w:bookmarkEnd w:id="17"/>
    </w:p>
    <w:p w:rsidR="00B91210" w:rsidRPr="002645BD" w:rsidRDefault="0027530E" w:rsidP="003C47AB">
      <w:pPr>
        <w:autoSpaceDE w:val="0"/>
        <w:autoSpaceDN w:val="0"/>
        <w:adjustRightInd w:val="0"/>
        <w:ind w:firstLine="709"/>
        <w:jc w:val="both"/>
      </w:pPr>
      <w:r w:rsidRPr="00B93876">
        <w:rPr>
          <w:bCs/>
        </w:rPr>
        <w:t>Зон</w:t>
      </w:r>
      <w:r w:rsidR="0058041E">
        <w:rPr>
          <w:bCs/>
        </w:rPr>
        <w:t xml:space="preserve">а </w:t>
      </w:r>
      <w:r w:rsidR="0058041E" w:rsidRPr="0058041E">
        <w:rPr>
          <w:bCs/>
          <w:noProof/>
        </w:rPr>
        <w:t>сельскохозяйственного использования</w:t>
      </w:r>
      <w:r w:rsidR="0058041E">
        <w:rPr>
          <w:bCs/>
          <w:noProof/>
        </w:rPr>
        <w:t>: СХ</w:t>
      </w:r>
      <w:r w:rsidRPr="0058041E">
        <w:rPr>
          <w:bCs/>
        </w:rPr>
        <w:t xml:space="preserve"> </w:t>
      </w:r>
      <w:proofErr w:type="gramStart"/>
      <w:r w:rsidRPr="0058041E">
        <w:rPr>
          <w:bCs/>
        </w:rPr>
        <w:t>п</w:t>
      </w:r>
      <w:r w:rsidRPr="00B93876">
        <w:rPr>
          <w:bCs/>
        </w:rPr>
        <w:t>редназначен</w:t>
      </w:r>
      <w:r w:rsidR="0058041E">
        <w:rPr>
          <w:bCs/>
        </w:rPr>
        <w:t>а</w:t>
      </w:r>
      <w:proofErr w:type="gramEnd"/>
      <w:r w:rsidRPr="00B93876">
        <w:rPr>
          <w:bCs/>
        </w:rPr>
        <w:t xml:space="preserve"> для ведения сельского хозяйства, личного подсобного хозяйства, садоводства, огородничества, размещения объектов сельскохозяйственного назначения.</w:t>
      </w:r>
      <w:r w:rsidR="0058041E">
        <w:rPr>
          <w:bCs/>
        </w:rPr>
        <w:t xml:space="preserve"> </w:t>
      </w:r>
      <w:r w:rsidR="00B91210" w:rsidRPr="002645BD">
        <w:t>Зона СХ выделена для обеспечения правовых условий формирования территорий, используемых в целях удовлетворения потребностей населени</w:t>
      </w:r>
      <w:r w:rsidR="00B91210">
        <w:t xml:space="preserve">я в выращивании  </w:t>
      </w:r>
      <w:proofErr w:type="spellStart"/>
      <w:r w:rsidR="00B91210">
        <w:t>плодово-овощных</w:t>
      </w:r>
      <w:proofErr w:type="spellEnd"/>
      <w:r w:rsidR="00B91210">
        <w:t xml:space="preserve"> культур</w:t>
      </w:r>
      <w:r w:rsidR="00B91210" w:rsidRPr="002645BD">
        <w:t>, а также отдыха при соблюдении нижеследующих видов и параметров разрешенного использования недвижимости.</w:t>
      </w:r>
    </w:p>
    <w:p w:rsidR="007242CD" w:rsidRPr="006F6CB8" w:rsidRDefault="007242CD" w:rsidP="007242C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242CD" w:rsidRPr="00E87B34" w:rsidTr="007242CD">
        <w:tc>
          <w:tcPr>
            <w:tcW w:w="2694" w:type="dxa"/>
          </w:tcPr>
          <w:p w:rsidR="007242CD" w:rsidRPr="00E87B34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242CD" w:rsidRPr="00E87B34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242CD" w:rsidRPr="00E87B34" w:rsidTr="007242CD">
        <w:tc>
          <w:tcPr>
            <w:tcW w:w="2694" w:type="dxa"/>
          </w:tcPr>
          <w:p w:rsidR="007242CD" w:rsidRPr="00D05B95" w:rsidRDefault="00D05B95" w:rsidP="007242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05B95">
              <w:rPr>
                <w:rFonts w:ascii="Times New Roman" w:hAnsi="Times New Roman" w:cs="Times New Roman"/>
              </w:rPr>
              <w:t>Садоводство</w:t>
            </w:r>
          </w:p>
          <w:p w:rsidR="007242CD" w:rsidRPr="007242CD" w:rsidRDefault="007242CD" w:rsidP="00D05B95">
            <w:pPr>
              <w:pStyle w:val="Default"/>
              <w:jc w:val="center"/>
            </w:pPr>
            <w:r w:rsidRPr="00D05B95">
              <w:rPr>
                <w:rFonts w:ascii="Times New Roman" w:hAnsi="Times New Roman" w:cs="Times New Roman"/>
              </w:rPr>
              <w:t>(1.</w:t>
            </w:r>
            <w:r w:rsidR="00D05B95">
              <w:rPr>
                <w:rFonts w:ascii="Times New Roman" w:hAnsi="Times New Roman" w:cs="Times New Roman"/>
                <w:lang w:val="en-US"/>
              </w:rPr>
              <w:t>5</w:t>
            </w:r>
            <w:r w:rsidRPr="00D05B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484" w:type="dxa"/>
          </w:tcPr>
          <w:p w:rsidR="007242CD" w:rsidRPr="007242CD" w:rsidRDefault="00D05B95" w:rsidP="007242CD">
            <w:pPr>
              <w:tabs>
                <w:tab w:val="left" w:pos="1128"/>
              </w:tabs>
              <w:ind w:firstLine="317"/>
              <w:jc w:val="both"/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7242CD" w:rsidRPr="00E87B34" w:rsidTr="00D05B95">
        <w:trPr>
          <w:trHeight w:val="1339"/>
        </w:trPr>
        <w:tc>
          <w:tcPr>
            <w:tcW w:w="2694" w:type="dxa"/>
          </w:tcPr>
          <w:p w:rsidR="007242CD" w:rsidRPr="007242CD" w:rsidRDefault="007242CD" w:rsidP="007242CD">
            <w:pPr>
              <w:pStyle w:val="Default"/>
              <w:jc w:val="center"/>
            </w:pPr>
            <w:r w:rsidRPr="007242CD">
              <w:rPr>
                <w:rFonts w:ascii="Times New Roman" w:hAnsi="Times New Roman" w:cs="Times New Roman"/>
              </w:rPr>
              <w:t>Ведение огородничества</w:t>
            </w:r>
          </w:p>
          <w:p w:rsidR="007242CD" w:rsidRPr="007242CD" w:rsidRDefault="007242CD" w:rsidP="007242CD">
            <w:pPr>
              <w:pStyle w:val="Default"/>
              <w:jc w:val="center"/>
            </w:pPr>
            <w:r w:rsidRPr="007242CD">
              <w:rPr>
                <w:rFonts w:ascii="Times New Roman" w:hAnsi="Times New Roman" w:cs="Times New Roman"/>
              </w:rPr>
              <w:t>(13.1)</w:t>
            </w:r>
          </w:p>
        </w:tc>
        <w:tc>
          <w:tcPr>
            <w:tcW w:w="6484" w:type="dxa"/>
          </w:tcPr>
          <w:p w:rsidR="007242CD" w:rsidRPr="007242CD" w:rsidRDefault="007242CD" w:rsidP="007242CD">
            <w:pPr>
              <w:tabs>
                <w:tab w:val="left" w:pos="1128"/>
              </w:tabs>
              <w:ind w:firstLine="317"/>
              <w:jc w:val="both"/>
            </w:pPr>
            <w:r w:rsidRPr="007242C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:rsidR="007242CD" w:rsidRPr="007242CD" w:rsidRDefault="007242CD" w:rsidP="007242CD">
            <w:pPr>
              <w:tabs>
                <w:tab w:val="left" w:pos="1128"/>
              </w:tabs>
              <w:ind w:firstLine="317"/>
              <w:jc w:val="both"/>
            </w:pPr>
            <w:r w:rsidRPr="007242CD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7242CD" w:rsidRPr="00E87B34" w:rsidTr="007242CD">
        <w:tc>
          <w:tcPr>
            <w:tcW w:w="2694" w:type="dxa"/>
          </w:tcPr>
          <w:p w:rsidR="007242CD" w:rsidRPr="007242CD" w:rsidRDefault="007242CD" w:rsidP="007242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242CD">
              <w:rPr>
                <w:rFonts w:ascii="Times New Roman" w:hAnsi="Times New Roman" w:cs="Times New Roman"/>
              </w:rPr>
              <w:t>Земельные участки общего назначения (13.0)</w:t>
            </w:r>
          </w:p>
        </w:tc>
        <w:tc>
          <w:tcPr>
            <w:tcW w:w="6484" w:type="dxa"/>
          </w:tcPr>
          <w:p w:rsidR="007242CD" w:rsidRPr="007242CD" w:rsidRDefault="007242CD" w:rsidP="007242CD">
            <w:pPr>
              <w:tabs>
                <w:tab w:val="left" w:pos="1128"/>
              </w:tabs>
              <w:ind w:firstLine="317"/>
              <w:jc w:val="both"/>
            </w:pPr>
            <w:r w:rsidRPr="007242CD"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</w:tr>
    </w:tbl>
    <w:p w:rsidR="007242CD" w:rsidRDefault="007242CD" w:rsidP="007242C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  <w:noProof/>
        </w:rPr>
        <w:t xml:space="preserve">Вспомогательные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242CD" w:rsidRPr="00E87B34" w:rsidTr="007242CD">
        <w:tc>
          <w:tcPr>
            <w:tcW w:w="2694" w:type="dxa"/>
          </w:tcPr>
          <w:p w:rsidR="007242CD" w:rsidRPr="00E87B34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242CD" w:rsidRPr="00E87B34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242CD" w:rsidRPr="00E87B34" w:rsidTr="003C47AB">
        <w:trPr>
          <w:trHeight w:val="2909"/>
        </w:trPr>
        <w:tc>
          <w:tcPr>
            <w:tcW w:w="2694" w:type="dxa"/>
          </w:tcPr>
          <w:p w:rsidR="007242CD" w:rsidRPr="007242CD" w:rsidRDefault="007242CD" w:rsidP="007242CD">
            <w:pPr>
              <w:pStyle w:val="Default"/>
              <w:jc w:val="center"/>
            </w:pPr>
            <w:r w:rsidRPr="007242CD">
              <w:rPr>
                <w:rFonts w:ascii="Times New Roman" w:hAnsi="Times New Roman" w:cs="Times New Roman"/>
              </w:rPr>
              <w:lastRenderedPageBreak/>
              <w:t>Предоставление коммунальных услуг (3.1.1)</w:t>
            </w:r>
          </w:p>
        </w:tc>
        <w:tc>
          <w:tcPr>
            <w:tcW w:w="6484" w:type="dxa"/>
          </w:tcPr>
          <w:p w:rsidR="007242CD" w:rsidRPr="007242CD" w:rsidRDefault="007242CD" w:rsidP="007242CD">
            <w:pPr>
              <w:tabs>
                <w:tab w:val="left" w:pos="1128"/>
              </w:tabs>
              <w:ind w:firstLine="317"/>
              <w:jc w:val="both"/>
            </w:pPr>
            <w:proofErr w:type="gramStart"/>
            <w:r w:rsidRPr="007242C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</w:tbl>
    <w:p w:rsidR="007242CD" w:rsidRDefault="007242CD" w:rsidP="007242C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</w:rPr>
        <w:t>Условно</w:t>
      </w:r>
      <w:r w:rsidRPr="006F6CB8">
        <w:rPr>
          <w:b/>
          <w:bCs/>
          <w:i/>
          <w:noProof/>
        </w:rPr>
        <w:t xml:space="preserve">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242CD" w:rsidRPr="00E87B34" w:rsidTr="007242CD">
        <w:tc>
          <w:tcPr>
            <w:tcW w:w="2694" w:type="dxa"/>
          </w:tcPr>
          <w:p w:rsidR="007242CD" w:rsidRPr="00E87B34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242CD" w:rsidRPr="00E87B34" w:rsidRDefault="007242CD" w:rsidP="007242CD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3C47AB" w:rsidRPr="00E87B34" w:rsidTr="007242CD">
        <w:tc>
          <w:tcPr>
            <w:tcW w:w="2694" w:type="dxa"/>
          </w:tcPr>
          <w:p w:rsidR="003C47AB" w:rsidRPr="003C47AB" w:rsidRDefault="003C47AB" w:rsidP="007F501E">
            <w:pPr>
              <w:pStyle w:val="Default"/>
              <w:jc w:val="center"/>
            </w:pPr>
            <w:r w:rsidRPr="003C47AB">
              <w:rPr>
                <w:rFonts w:ascii="Times New Roman" w:hAnsi="Times New Roman" w:cs="Times New Roman"/>
              </w:rPr>
              <w:t>Улично-дорожная сеть (12.0.1)</w:t>
            </w:r>
          </w:p>
        </w:tc>
        <w:tc>
          <w:tcPr>
            <w:tcW w:w="6484" w:type="dxa"/>
          </w:tcPr>
          <w:p w:rsidR="003C47AB" w:rsidRPr="003C47AB" w:rsidRDefault="003C47AB" w:rsidP="007F501E">
            <w:pPr>
              <w:tabs>
                <w:tab w:val="left" w:pos="1128"/>
              </w:tabs>
              <w:ind w:firstLine="317"/>
              <w:jc w:val="both"/>
            </w:pPr>
            <w:r w:rsidRPr="003C47AB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C47AB">
              <w:t>велотранспортной</w:t>
            </w:r>
            <w:proofErr w:type="spellEnd"/>
            <w:r w:rsidRPr="003C47AB">
              <w:t xml:space="preserve"> и инженерной инфраструктуры; </w:t>
            </w:r>
          </w:p>
          <w:p w:rsidR="003C47AB" w:rsidRPr="003C47AB" w:rsidRDefault="003C47AB" w:rsidP="003C47AB">
            <w:pPr>
              <w:tabs>
                <w:tab w:val="left" w:pos="1128"/>
              </w:tabs>
              <w:ind w:firstLine="317"/>
              <w:jc w:val="both"/>
            </w:pPr>
            <w:r w:rsidRPr="003C47AB">
              <w:t>размещение придорожных стоянок (парковок) транспортных сре</w:t>
            </w:r>
            <w:proofErr w:type="gramStart"/>
            <w:r w:rsidRPr="003C47AB">
              <w:t>дств в гр</w:t>
            </w:r>
            <w:proofErr w:type="gramEnd"/>
            <w:r w:rsidRPr="003C47AB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3C47AB">
                <w:t>кодами 2.7.1</w:t>
              </w:r>
            </w:hyperlink>
            <w:r w:rsidRPr="003C47AB">
              <w:t xml:space="preserve">, </w:t>
            </w:r>
            <w:hyperlink w:anchor="P382" w:history="1">
              <w:r w:rsidRPr="003C47AB">
                <w:t>4.9</w:t>
              </w:r>
            </w:hyperlink>
            <w:r w:rsidRPr="003C47AB">
              <w:t xml:space="preserve">, </w:t>
            </w:r>
            <w:hyperlink w:anchor="P567" w:history="1">
              <w:r w:rsidRPr="003C47AB">
                <w:t>7.2.3</w:t>
              </w:r>
            </w:hyperlink>
            <w:r w:rsidRPr="003C47AB">
              <w:t xml:space="preserve"> Классификатора, а также некапитальных сооружений, предназначенных для охраны транспортных средств</w:t>
            </w:r>
          </w:p>
        </w:tc>
      </w:tr>
      <w:tr w:rsidR="003C47AB" w:rsidRPr="00E87B34" w:rsidTr="007242CD">
        <w:tc>
          <w:tcPr>
            <w:tcW w:w="2694" w:type="dxa"/>
          </w:tcPr>
          <w:p w:rsidR="003C47AB" w:rsidRPr="003C47AB" w:rsidRDefault="003C47AB" w:rsidP="007F501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C47AB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:rsidR="003C47AB" w:rsidRPr="003C47AB" w:rsidRDefault="003C47AB" w:rsidP="007F501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C47AB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:rsidR="003C47AB" w:rsidRPr="003C47AB" w:rsidRDefault="003C47AB" w:rsidP="007F501E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r w:rsidRPr="003C47A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C47AB" w:rsidRPr="00E87B34" w:rsidTr="007242CD">
        <w:tc>
          <w:tcPr>
            <w:tcW w:w="2694" w:type="dxa"/>
          </w:tcPr>
          <w:p w:rsidR="003C47AB" w:rsidRPr="003C47AB" w:rsidRDefault="003C47AB" w:rsidP="007F501E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AB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занятий спортом </w:t>
            </w:r>
          </w:p>
          <w:p w:rsidR="003C47AB" w:rsidRPr="003C47AB" w:rsidRDefault="003C47AB" w:rsidP="007F501E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AB">
              <w:rPr>
                <w:rFonts w:ascii="Times New Roman" w:hAnsi="Times New Roman" w:cs="Times New Roman"/>
                <w:sz w:val="24"/>
                <w:szCs w:val="24"/>
              </w:rPr>
              <w:t>(5.1.3)</w:t>
            </w:r>
          </w:p>
        </w:tc>
        <w:tc>
          <w:tcPr>
            <w:tcW w:w="6484" w:type="dxa"/>
          </w:tcPr>
          <w:p w:rsidR="003C47AB" w:rsidRPr="003C47AB" w:rsidRDefault="003C47AB" w:rsidP="007F501E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7AB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3C47AB" w:rsidRPr="00E87B34" w:rsidTr="007242CD">
        <w:tc>
          <w:tcPr>
            <w:tcW w:w="2694" w:type="dxa"/>
          </w:tcPr>
          <w:p w:rsidR="003C47AB" w:rsidRPr="003C47AB" w:rsidRDefault="003C47AB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C47AB">
              <w:rPr>
                <w:rFonts w:ascii="Times New Roman" w:hAnsi="Times New Roman" w:cs="Times New Roman"/>
              </w:rPr>
              <w:t xml:space="preserve">Амбулаторное ветеринарное обслуживание </w:t>
            </w:r>
          </w:p>
          <w:p w:rsidR="003C47AB" w:rsidRPr="003C47AB" w:rsidRDefault="003C47AB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C47AB">
              <w:rPr>
                <w:rFonts w:ascii="Times New Roman" w:hAnsi="Times New Roman" w:cs="Times New Roman"/>
              </w:rPr>
              <w:t>(3.10.1)</w:t>
            </w:r>
          </w:p>
        </w:tc>
        <w:tc>
          <w:tcPr>
            <w:tcW w:w="6484" w:type="dxa"/>
          </w:tcPr>
          <w:p w:rsidR="003C47AB" w:rsidRPr="003C47AB" w:rsidRDefault="003C47AB" w:rsidP="007F501E">
            <w:pPr>
              <w:tabs>
                <w:tab w:val="left" w:pos="1128"/>
              </w:tabs>
              <w:ind w:firstLine="317"/>
              <w:jc w:val="both"/>
            </w:pPr>
            <w:r w:rsidRPr="003C47AB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</w:tbl>
    <w:p w:rsidR="009C0616" w:rsidRPr="006F3047" w:rsidRDefault="009C0616" w:rsidP="009C0616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9C0616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300E80" w:rsidRPr="00022C92" w:rsidRDefault="00300E80" w:rsidP="00300E80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00E80">
        <w:rPr>
          <w:bCs/>
        </w:rPr>
        <w:t xml:space="preserve">- </w:t>
      </w:r>
      <w:r w:rsidRPr="00022C92">
        <w:rPr>
          <w:rFonts w:ascii="Times New Roman" w:hAnsi="Times New Roman" w:cs="Times New Roman"/>
          <w:sz w:val="24"/>
          <w:szCs w:val="24"/>
        </w:rPr>
        <w:t>для вид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671B4F">
        <w:rPr>
          <w:rFonts w:ascii="Times New Roman" w:hAnsi="Times New Roman" w:cs="Times New Roman"/>
          <w:b/>
          <w:sz w:val="24"/>
          <w:szCs w:val="24"/>
        </w:rPr>
        <w:t>13.1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 w:rsidRPr="00022C92">
        <w:rPr>
          <w:rFonts w:ascii="Times New Roman" w:hAnsi="Times New Roman" w:cs="Times New Roman"/>
          <w:bCs/>
          <w:sz w:val="24"/>
          <w:szCs w:val="24"/>
        </w:rPr>
        <w:t>минимальный размер –</w:t>
      </w:r>
      <w:r w:rsidRPr="00022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proofErr w:type="gramStart"/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022C92">
        <w:rPr>
          <w:rFonts w:ascii="Times New Roman" w:hAnsi="Times New Roman" w:cs="Times New Roman"/>
          <w:bCs/>
          <w:sz w:val="24"/>
          <w:szCs w:val="24"/>
        </w:rPr>
        <w:t xml:space="preserve">, максимальный размер – </w:t>
      </w:r>
      <w:r>
        <w:rPr>
          <w:rFonts w:ascii="Times New Roman" w:hAnsi="Times New Roman" w:cs="Times New Roman"/>
          <w:bCs/>
          <w:sz w:val="24"/>
          <w:szCs w:val="24"/>
        </w:rPr>
        <w:t>39</w:t>
      </w:r>
      <w:r w:rsidRPr="00022C92">
        <w:rPr>
          <w:rFonts w:ascii="Times New Roman" w:hAnsi="Times New Roman" w:cs="Times New Roman"/>
          <w:bCs/>
          <w:sz w:val="24"/>
          <w:szCs w:val="24"/>
        </w:rPr>
        <w:t>0 м</w:t>
      </w:r>
      <w:r w:rsidRPr="00022C9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3201F9" w:rsidRDefault="00300E80" w:rsidP="00300E80">
      <w:pPr>
        <w:tabs>
          <w:tab w:val="left" w:pos="284"/>
          <w:tab w:val="left" w:pos="567"/>
        </w:tabs>
        <w:jc w:val="both"/>
        <w:rPr>
          <w:bCs/>
        </w:rPr>
      </w:pPr>
      <w:r w:rsidRPr="00022C92">
        <w:t>- для вид</w:t>
      </w:r>
      <w:r>
        <w:t xml:space="preserve">ов </w:t>
      </w:r>
      <w:r w:rsidRPr="00E81B0E">
        <w:rPr>
          <w:b/>
        </w:rPr>
        <w:t>4.4,</w:t>
      </w:r>
      <w:r>
        <w:rPr>
          <w:b/>
        </w:rPr>
        <w:t xml:space="preserve"> </w:t>
      </w:r>
      <w:r w:rsidR="003201F9">
        <w:rPr>
          <w:b/>
        </w:rPr>
        <w:t>3</w:t>
      </w:r>
      <w:r>
        <w:rPr>
          <w:b/>
        </w:rPr>
        <w:t>.</w:t>
      </w:r>
      <w:r w:rsidR="003201F9">
        <w:rPr>
          <w:b/>
        </w:rPr>
        <w:t>10</w:t>
      </w:r>
      <w:r>
        <w:rPr>
          <w:b/>
        </w:rPr>
        <w:t>.</w:t>
      </w:r>
      <w:r w:rsidR="003201F9">
        <w:rPr>
          <w:b/>
        </w:rPr>
        <w:t>1</w:t>
      </w:r>
      <w:r w:rsidRPr="00022C92">
        <w:t xml:space="preserve"> </w:t>
      </w:r>
      <w:r w:rsidRPr="00022C92">
        <w:rPr>
          <w:bCs/>
        </w:rPr>
        <w:t>минимальный размер –</w:t>
      </w:r>
      <w:r w:rsidRPr="00022C92">
        <w:t xml:space="preserve"> </w:t>
      </w:r>
      <w:r>
        <w:t>3</w:t>
      </w:r>
      <w:r w:rsidRPr="00022C92">
        <w:rPr>
          <w:bCs/>
        </w:rPr>
        <w:t>00 м</w:t>
      </w:r>
      <w:proofErr w:type="gramStart"/>
      <w:r w:rsidRPr="00022C92">
        <w:rPr>
          <w:bCs/>
          <w:vertAlign w:val="superscript"/>
        </w:rPr>
        <w:t>2</w:t>
      </w:r>
      <w:proofErr w:type="gramEnd"/>
      <w:r w:rsidRPr="00022C92">
        <w:rPr>
          <w:bCs/>
        </w:rPr>
        <w:t xml:space="preserve">, максимальный размер – </w:t>
      </w:r>
      <w:r>
        <w:rPr>
          <w:bCs/>
        </w:rPr>
        <w:t>не подлежит установлению</w:t>
      </w:r>
    </w:p>
    <w:p w:rsidR="009C0616" w:rsidRDefault="003201F9" w:rsidP="00300E80">
      <w:pPr>
        <w:tabs>
          <w:tab w:val="left" w:pos="284"/>
          <w:tab w:val="left" w:pos="567"/>
        </w:tabs>
        <w:jc w:val="both"/>
      </w:pPr>
      <w:r w:rsidRPr="00022C92">
        <w:t>- для вид</w:t>
      </w:r>
      <w:r>
        <w:t xml:space="preserve">ов </w:t>
      </w:r>
      <w:r w:rsidRPr="003201F9">
        <w:rPr>
          <w:b/>
        </w:rPr>
        <w:t>1.5,</w:t>
      </w:r>
      <w:r>
        <w:t xml:space="preserve"> </w:t>
      </w:r>
      <w:r w:rsidRPr="00E81B0E">
        <w:rPr>
          <w:b/>
        </w:rPr>
        <w:t>3.1.1, 5.1.3</w:t>
      </w:r>
      <w:r>
        <w:rPr>
          <w:b/>
        </w:rPr>
        <w:t xml:space="preserve">, 12.0.1, 13.0, </w:t>
      </w:r>
      <w:r w:rsidRPr="008C53D9">
        <w:rPr>
          <w:b/>
        </w:rPr>
        <w:t>для линейных объектов</w:t>
      </w:r>
      <w:r w:rsidRPr="00022C92">
        <w:t xml:space="preserve"> </w:t>
      </w:r>
      <w:r w:rsidRPr="00022C92">
        <w:rPr>
          <w:bCs/>
        </w:rPr>
        <w:t>минимальный размер –</w:t>
      </w:r>
      <w:r w:rsidRPr="00022C92">
        <w:t xml:space="preserve"> </w:t>
      </w:r>
      <w:r>
        <w:rPr>
          <w:bCs/>
        </w:rPr>
        <w:t>не подлежит установлению</w:t>
      </w:r>
      <w:r w:rsidRPr="00022C92">
        <w:rPr>
          <w:bCs/>
        </w:rPr>
        <w:t xml:space="preserve">, максимальный размер – </w:t>
      </w:r>
      <w:r>
        <w:rPr>
          <w:bCs/>
        </w:rPr>
        <w:t>не подлежит установлению</w:t>
      </w:r>
      <w:r w:rsidR="009C0616">
        <w:rPr>
          <w:bCs/>
        </w:rPr>
        <w:t>;</w:t>
      </w:r>
    </w:p>
    <w:p w:rsidR="009C0616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CD4C06">
        <w:t>2) минимальные отступы от границ земельных участков для зданий, строений, сооружений</w:t>
      </w:r>
      <w:r>
        <w:t>:</w:t>
      </w:r>
    </w:p>
    <w:p w:rsidR="003201F9" w:rsidRPr="00277B9A" w:rsidRDefault="003201F9" w:rsidP="003201F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7B9A">
        <w:rPr>
          <w:rFonts w:ascii="Times New Roman" w:hAnsi="Times New Roman" w:cs="Times New Roman"/>
          <w:sz w:val="24"/>
          <w:szCs w:val="24"/>
        </w:rPr>
        <w:t xml:space="preserve">для </w:t>
      </w:r>
      <w:r w:rsidRPr="00277B9A">
        <w:rPr>
          <w:rFonts w:ascii="Times New Roman" w:hAnsi="Times New Roman" w:cs="Times New Roman"/>
          <w:b/>
          <w:sz w:val="24"/>
          <w:szCs w:val="24"/>
        </w:rPr>
        <w:t>всех видов</w:t>
      </w:r>
      <w:r>
        <w:rPr>
          <w:rFonts w:ascii="Times New Roman" w:hAnsi="Times New Roman" w:cs="Times New Roman"/>
          <w:sz w:val="24"/>
          <w:szCs w:val="24"/>
        </w:rPr>
        <w:t xml:space="preserve"> за исключением </w:t>
      </w:r>
      <w:r w:rsidRPr="00277B9A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77B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1.5, 5</w:t>
      </w:r>
      <w:r w:rsidR="00AB7CBB">
        <w:rPr>
          <w:rFonts w:ascii="Times New Roman" w:hAnsi="Times New Roman" w:cs="Times New Roman"/>
          <w:sz w:val="24"/>
          <w:szCs w:val="24"/>
        </w:rPr>
        <w:t>.1.3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201F9" w:rsidRPr="00CD4C06" w:rsidRDefault="003201F9" w:rsidP="003201F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соседних земельных участков – не менее 3 м;</w:t>
      </w:r>
    </w:p>
    <w:p w:rsidR="003201F9" w:rsidRDefault="003201F9" w:rsidP="003201F9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4C06">
        <w:rPr>
          <w:rFonts w:ascii="Times New Roman" w:hAnsi="Times New Roman" w:cs="Times New Roman"/>
          <w:sz w:val="24"/>
          <w:szCs w:val="24"/>
        </w:rPr>
        <w:t xml:space="preserve">- </w:t>
      </w:r>
      <w:r w:rsidRPr="00CD4C06">
        <w:rPr>
          <w:rFonts w:ascii="Times New Roman" w:hAnsi="Times New Roman" w:cs="Times New Roman"/>
          <w:bCs/>
          <w:sz w:val="24"/>
          <w:szCs w:val="24"/>
        </w:rPr>
        <w:t>отступ от границ земельных участков со стороны магистральных улиц – 5 м, жилых улиц – 3 м. В кварталах со сложившейся застройкой по красной линии допускается совмещение линии застройки с красной линией</w:t>
      </w:r>
    </w:p>
    <w:p w:rsidR="009C0616" w:rsidRPr="003201F9" w:rsidRDefault="003201F9" w:rsidP="003201F9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1F9">
        <w:rPr>
          <w:rFonts w:ascii="Times New Roman" w:hAnsi="Times New Roman" w:cs="Times New Roman"/>
          <w:sz w:val="24"/>
          <w:szCs w:val="24"/>
        </w:rPr>
        <w:t xml:space="preserve">- для видов </w:t>
      </w:r>
      <w:r w:rsidRPr="003201F9">
        <w:rPr>
          <w:rFonts w:ascii="Times New Roman" w:hAnsi="Times New Roman" w:cs="Times New Roman"/>
          <w:b/>
          <w:sz w:val="24"/>
          <w:szCs w:val="24"/>
        </w:rPr>
        <w:t xml:space="preserve">1.5, 5.1.3, </w:t>
      </w:r>
      <w:r w:rsidRPr="003201F9">
        <w:rPr>
          <w:rFonts w:ascii="Times New Roman" w:hAnsi="Times New Roman" w:cs="Times New Roman"/>
          <w:sz w:val="24"/>
          <w:szCs w:val="24"/>
        </w:rPr>
        <w:t>для линейных объектов – не подлежит установлению</w:t>
      </w:r>
      <w:r w:rsidR="009C0616" w:rsidRPr="003201F9">
        <w:rPr>
          <w:rFonts w:ascii="Times New Roman" w:hAnsi="Times New Roman" w:cs="Times New Roman"/>
          <w:bCs/>
          <w:sz w:val="24"/>
          <w:szCs w:val="24"/>
        </w:rPr>
        <w:t>;</w:t>
      </w:r>
    </w:p>
    <w:p w:rsidR="009C0616" w:rsidRDefault="009C0616" w:rsidP="009C0616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7CBB" w:rsidRDefault="00AB7CBB" w:rsidP="00AB7CBB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для вида </w:t>
      </w:r>
      <w:r w:rsidRPr="00AB7CBB">
        <w:rPr>
          <w:rFonts w:ascii="Times New Roman" w:hAnsi="Times New Roman" w:cs="Times New Roman"/>
          <w:b/>
          <w:sz w:val="24"/>
          <w:szCs w:val="24"/>
        </w:rPr>
        <w:t xml:space="preserve">13.1 </w:t>
      </w:r>
      <w:r>
        <w:rPr>
          <w:rFonts w:ascii="Times New Roman" w:hAnsi="Times New Roman" w:cs="Times New Roman"/>
          <w:sz w:val="24"/>
          <w:szCs w:val="24"/>
        </w:rPr>
        <w:t>– 1 этаж;</w:t>
      </w:r>
    </w:p>
    <w:p w:rsidR="00AB7CBB" w:rsidRPr="00825930" w:rsidRDefault="00AB7CBB" w:rsidP="00AB7CBB">
      <w:pPr>
        <w:pStyle w:val="ConsPlusNormal"/>
        <w:spacing w:after="6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для видов </w:t>
      </w:r>
      <w:r w:rsidRPr="00820A3D">
        <w:rPr>
          <w:rFonts w:ascii="Times New Roman" w:hAnsi="Times New Roman" w:cs="Times New Roman"/>
          <w:b/>
          <w:bCs/>
          <w:sz w:val="24"/>
          <w:szCs w:val="24"/>
        </w:rPr>
        <w:t xml:space="preserve">3.1.1, </w:t>
      </w:r>
      <w:r>
        <w:rPr>
          <w:rFonts w:ascii="Times New Roman" w:hAnsi="Times New Roman" w:cs="Times New Roman"/>
          <w:b/>
          <w:sz w:val="24"/>
          <w:szCs w:val="24"/>
        </w:rPr>
        <w:t xml:space="preserve">3.10.1, </w:t>
      </w:r>
      <w:r w:rsidRPr="00E81B0E">
        <w:rPr>
          <w:rFonts w:ascii="Times New Roman" w:hAnsi="Times New Roman" w:cs="Times New Roman"/>
          <w:b/>
          <w:sz w:val="24"/>
          <w:szCs w:val="24"/>
        </w:rPr>
        <w:t>4.4</w:t>
      </w:r>
      <w:r w:rsidRPr="0082593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25930">
        <w:rPr>
          <w:rFonts w:ascii="Times New Roman" w:hAnsi="Times New Roman" w:cs="Times New Roman"/>
          <w:sz w:val="24"/>
          <w:szCs w:val="24"/>
        </w:rPr>
        <w:t xml:space="preserve">до </w:t>
      </w:r>
      <w:r w:rsidRPr="00825930">
        <w:rPr>
          <w:rFonts w:ascii="Times New Roman" w:hAnsi="Times New Roman" w:cs="Times New Roman"/>
          <w:bCs/>
          <w:sz w:val="24"/>
          <w:szCs w:val="24"/>
        </w:rPr>
        <w:t>3 этажей включительно;</w:t>
      </w:r>
    </w:p>
    <w:p w:rsidR="009C0616" w:rsidRPr="00825930" w:rsidRDefault="00AB7CBB" w:rsidP="00AB7CB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 xml:space="preserve">- для видов </w:t>
      </w:r>
      <w:r>
        <w:rPr>
          <w:rFonts w:ascii="Times New Roman" w:hAnsi="Times New Roman" w:cs="Times New Roman"/>
          <w:b/>
          <w:sz w:val="24"/>
          <w:szCs w:val="24"/>
        </w:rPr>
        <w:t xml:space="preserve">1.5, </w:t>
      </w:r>
      <w:r w:rsidRPr="000A3E65">
        <w:rPr>
          <w:rFonts w:ascii="Times New Roman" w:hAnsi="Times New Roman" w:cs="Times New Roman"/>
          <w:b/>
          <w:sz w:val="24"/>
          <w:szCs w:val="24"/>
        </w:rPr>
        <w:t>5.1.3, для линейных объектов</w:t>
      </w:r>
      <w:r w:rsidRPr="008259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5930">
        <w:rPr>
          <w:rFonts w:ascii="Times New Roman" w:hAnsi="Times New Roman" w:cs="Times New Roman"/>
          <w:sz w:val="24"/>
          <w:szCs w:val="24"/>
        </w:rPr>
        <w:t>– не подлежит установлению</w:t>
      </w:r>
      <w:r w:rsidR="009C0616">
        <w:rPr>
          <w:rFonts w:ascii="Times New Roman" w:hAnsi="Times New Roman" w:cs="Times New Roman"/>
          <w:bCs/>
          <w:sz w:val="24"/>
          <w:szCs w:val="24"/>
        </w:rPr>
        <w:t>;</w:t>
      </w:r>
    </w:p>
    <w:p w:rsidR="009C0616" w:rsidRDefault="009C0616" w:rsidP="009C0616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533E6A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>:</w:t>
      </w:r>
      <w:r w:rsidRPr="00533E6A">
        <w:rPr>
          <w:b w:val="0"/>
          <w:szCs w:val="24"/>
          <w:lang w:val="ru-RU"/>
        </w:rPr>
        <w:t xml:space="preserve"> </w:t>
      </w:r>
    </w:p>
    <w:p w:rsidR="00AB7CBB" w:rsidRDefault="00AB7CBB" w:rsidP="00AB7CBB">
      <w:pPr>
        <w:pStyle w:val="22"/>
        <w:tabs>
          <w:tab w:val="left" w:pos="-142"/>
          <w:tab w:val="left" w:pos="142"/>
        </w:tabs>
        <w:suppressAutoHyphens/>
        <w:spacing w:after="60"/>
        <w:ind w:firstLine="0"/>
        <w:rPr>
          <w:b w:val="0"/>
          <w:bCs/>
          <w:color w:val="auto"/>
          <w:szCs w:val="24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для видов </w:t>
      </w:r>
      <w:r w:rsidRPr="0031648F">
        <w:rPr>
          <w:bCs/>
          <w:color w:val="auto"/>
          <w:szCs w:val="24"/>
          <w:lang w:val="ru-RU"/>
        </w:rPr>
        <w:t xml:space="preserve">3.1.1, </w:t>
      </w:r>
      <w:r w:rsidRPr="00A57AD2">
        <w:rPr>
          <w:szCs w:val="24"/>
          <w:lang w:val="ru-RU"/>
        </w:rPr>
        <w:t xml:space="preserve">3.10.1, 4.4 </w:t>
      </w:r>
      <w:r>
        <w:rPr>
          <w:b w:val="0"/>
          <w:bCs/>
          <w:color w:val="auto"/>
          <w:szCs w:val="24"/>
          <w:lang w:val="ru-RU"/>
        </w:rPr>
        <w:t xml:space="preserve">– </w:t>
      </w:r>
      <w:r w:rsidRPr="006F3047">
        <w:rPr>
          <w:b w:val="0"/>
          <w:bCs/>
          <w:color w:val="auto"/>
          <w:szCs w:val="24"/>
          <w:lang w:val="ru-RU"/>
        </w:rPr>
        <w:t xml:space="preserve">не </w:t>
      </w:r>
      <w:r>
        <w:rPr>
          <w:b w:val="0"/>
          <w:bCs/>
          <w:color w:val="auto"/>
          <w:szCs w:val="24"/>
          <w:lang w:val="ru-RU"/>
        </w:rPr>
        <w:t>более</w:t>
      </w:r>
      <w:r w:rsidRPr="006F3047">
        <w:rPr>
          <w:b w:val="0"/>
          <w:bCs/>
          <w:color w:val="auto"/>
          <w:szCs w:val="24"/>
          <w:lang w:val="ru-RU"/>
        </w:rPr>
        <w:t xml:space="preserve"> </w:t>
      </w:r>
      <w:r>
        <w:rPr>
          <w:b w:val="0"/>
          <w:bCs/>
          <w:color w:val="auto"/>
          <w:szCs w:val="24"/>
          <w:lang w:val="ru-RU"/>
        </w:rPr>
        <w:t>7</w:t>
      </w:r>
      <w:r w:rsidRPr="006F3047">
        <w:rPr>
          <w:b w:val="0"/>
          <w:bCs/>
          <w:color w:val="auto"/>
          <w:szCs w:val="24"/>
          <w:lang w:val="ru-RU"/>
        </w:rPr>
        <w:t>0%</w:t>
      </w:r>
      <w:r>
        <w:rPr>
          <w:b w:val="0"/>
          <w:bCs/>
          <w:color w:val="auto"/>
          <w:szCs w:val="24"/>
          <w:lang w:val="ru-RU"/>
        </w:rPr>
        <w:t>;</w:t>
      </w:r>
    </w:p>
    <w:p w:rsidR="00AB7CBB" w:rsidRDefault="00AB7CBB" w:rsidP="00AB7CBB">
      <w:pPr>
        <w:pStyle w:val="22"/>
        <w:tabs>
          <w:tab w:val="left" w:pos="180"/>
        </w:tabs>
        <w:suppressAutoHyphens/>
        <w:spacing w:after="60"/>
        <w:ind w:firstLine="0"/>
        <w:rPr>
          <w:b w:val="0"/>
          <w:color w:val="auto"/>
          <w:lang w:val="ru-RU"/>
        </w:rPr>
      </w:pPr>
      <w:r>
        <w:rPr>
          <w:b w:val="0"/>
          <w:bCs/>
          <w:color w:val="auto"/>
          <w:szCs w:val="24"/>
          <w:lang w:val="ru-RU"/>
        </w:rPr>
        <w:t xml:space="preserve">- </w:t>
      </w:r>
      <w:r>
        <w:rPr>
          <w:b w:val="0"/>
          <w:color w:val="auto"/>
          <w:lang w:val="ru-RU"/>
        </w:rPr>
        <w:t xml:space="preserve">для вида </w:t>
      </w:r>
      <w:r>
        <w:rPr>
          <w:color w:val="auto"/>
          <w:lang w:val="ru-RU"/>
        </w:rPr>
        <w:t>13.1</w:t>
      </w:r>
      <w:r w:rsidRPr="006F3047">
        <w:rPr>
          <w:b w:val="0"/>
          <w:color w:val="auto"/>
          <w:lang w:val="ru-RU"/>
        </w:rPr>
        <w:t xml:space="preserve"> </w:t>
      </w:r>
      <w:r w:rsidRPr="006F3047">
        <w:rPr>
          <w:b w:val="0"/>
          <w:bCs/>
          <w:color w:val="auto"/>
          <w:szCs w:val="24"/>
          <w:lang w:val="ru-RU"/>
        </w:rPr>
        <w:t>–</w:t>
      </w:r>
      <w:r w:rsidRPr="006F3047">
        <w:rPr>
          <w:b w:val="0"/>
          <w:color w:val="auto"/>
          <w:lang w:val="ru-RU"/>
        </w:rPr>
        <w:t xml:space="preserve"> не более </w:t>
      </w:r>
      <w:r>
        <w:rPr>
          <w:b w:val="0"/>
          <w:color w:val="auto"/>
          <w:lang w:val="ru-RU"/>
        </w:rPr>
        <w:t>4</w:t>
      </w:r>
      <w:r w:rsidRPr="006F3047">
        <w:rPr>
          <w:b w:val="0"/>
          <w:color w:val="auto"/>
          <w:lang w:val="ru-RU"/>
        </w:rPr>
        <w:t>0%</w:t>
      </w:r>
    </w:p>
    <w:p w:rsidR="006A1E1D" w:rsidRPr="003C47AB" w:rsidRDefault="00AB7CBB" w:rsidP="00AB7CBB">
      <w:pPr>
        <w:autoSpaceDE w:val="0"/>
        <w:autoSpaceDN w:val="0"/>
        <w:adjustRightInd w:val="0"/>
        <w:jc w:val="both"/>
      </w:pPr>
      <w:r>
        <w:t>- для видов 1.5</w:t>
      </w:r>
      <w:r w:rsidRPr="00820A3D">
        <w:t>, 5.1.3</w:t>
      </w:r>
      <w:r>
        <w:t>,</w:t>
      </w:r>
      <w:r w:rsidRPr="00820A3D">
        <w:t xml:space="preserve"> для линейных объектов</w:t>
      </w:r>
      <w:r>
        <w:t xml:space="preserve"> – не подлежит установлению</w:t>
      </w:r>
      <w:r w:rsidR="009C0616">
        <w:rPr>
          <w:b/>
          <w:bCs/>
        </w:rPr>
        <w:t>.</w:t>
      </w:r>
    </w:p>
    <w:p w:rsidR="00A81FCC" w:rsidRPr="00A84E02" w:rsidRDefault="00A81FCC" w:rsidP="00A81FCC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r w:rsidRPr="00A84E02">
        <w:rPr>
          <w:rFonts w:ascii="Times New Roman" w:eastAsia="Calibri" w:hAnsi="Times New Roman" w:cs="Times New Roman"/>
          <w:i w:val="0"/>
          <w:sz w:val="24"/>
          <w:szCs w:val="24"/>
        </w:rPr>
        <w:t>Статья 6</w:t>
      </w:r>
      <w:r w:rsidR="00465A13">
        <w:rPr>
          <w:rFonts w:ascii="Times New Roman" w:eastAsia="Calibri" w:hAnsi="Times New Roman" w:cs="Times New Roman"/>
          <w:i w:val="0"/>
          <w:sz w:val="24"/>
          <w:szCs w:val="24"/>
        </w:rPr>
        <w:t>7</w:t>
      </w:r>
      <w:r w:rsidRPr="00A84E02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Зон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а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  <w:r w:rsidR="00465A13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садоводства и огородничества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</w:p>
    <w:p w:rsidR="00A81FCC" w:rsidRPr="002645BD" w:rsidRDefault="00A81FCC" w:rsidP="00A81FCC">
      <w:pPr>
        <w:autoSpaceDE w:val="0"/>
        <w:autoSpaceDN w:val="0"/>
        <w:adjustRightInd w:val="0"/>
        <w:ind w:firstLine="709"/>
        <w:jc w:val="both"/>
      </w:pPr>
      <w:r w:rsidRPr="00B93876">
        <w:rPr>
          <w:bCs/>
        </w:rPr>
        <w:t>Зон</w:t>
      </w:r>
      <w:r>
        <w:rPr>
          <w:bCs/>
        </w:rPr>
        <w:t xml:space="preserve">а </w:t>
      </w:r>
      <w:r w:rsidRPr="0058041E">
        <w:rPr>
          <w:bCs/>
          <w:noProof/>
        </w:rPr>
        <w:t>сельскохозяйственного использования</w:t>
      </w:r>
      <w:r>
        <w:rPr>
          <w:bCs/>
          <w:noProof/>
        </w:rPr>
        <w:t>: С</w:t>
      </w:r>
      <w:r w:rsidR="00465A13">
        <w:rPr>
          <w:bCs/>
          <w:noProof/>
        </w:rPr>
        <w:t>О</w:t>
      </w:r>
      <w:r w:rsidRPr="0058041E">
        <w:rPr>
          <w:bCs/>
        </w:rPr>
        <w:t xml:space="preserve"> </w:t>
      </w:r>
      <w:proofErr w:type="gramStart"/>
      <w:r w:rsidRPr="0058041E">
        <w:rPr>
          <w:bCs/>
        </w:rPr>
        <w:t>п</w:t>
      </w:r>
      <w:r w:rsidRPr="00B93876">
        <w:rPr>
          <w:bCs/>
        </w:rPr>
        <w:t>редназначен</w:t>
      </w:r>
      <w:r>
        <w:rPr>
          <w:bCs/>
        </w:rPr>
        <w:t>а</w:t>
      </w:r>
      <w:proofErr w:type="gramEnd"/>
      <w:r w:rsidRPr="00B93876">
        <w:rPr>
          <w:bCs/>
        </w:rPr>
        <w:t xml:space="preserve"> для садоводства, огородничества.</w:t>
      </w:r>
      <w:r>
        <w:rPr>
          <w:bCs/>
        </w:rPr>
        <w:t xml:space="preserve"> </w:t>
      </w:r>
      <w:r w:rsidRPr="002645BD">
        <w:t xml:space="preserve">Зона </w:t>
      </w:r>
      <w:proofErr w:type="gramStart"/>
      <w:r w:rsidRPr="002645BD">
        <w:t>С</w:t>
      </w:r>
      <w:r w:rsidR="00465A13">
        <w:t>О</w:t>
      </w:r>
      <w:proofErr w:type="gramEnd"/>
      <w:r w:rsidRPr="002645BD">
        <w:t xml:space="preserve"> выделена для обеспечения правовых условий формирования территорий, используемых в целях удовлетворения потребностей населени</w:t>
      </w:r>
      <w:r>
        <w:t xml:space="preserve">я в выращивании  </w:t>
      </w:r>
      <w:proofErr w:type="spellStart"/>
      <w:r>
        <w:t>плодово-овощных</w:t>
      </w:r>
      <w:proofErr w:type="spellEnd"/>
      <w:r>
        <w:t xml:space="preserve"> культур</w:t>
      </w:r>
      <w:r w:rsidRPr="002645BD">
        <w:t>.</w:t>
      </w:r>
    </w:p>
    <w:p w:rsidR="00A81FCC" w:rsidRPr="006F6CB8" w:rsidRDefault="00A81FCC" w:rsidP="00A81FC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A81FCC" w:rsidRPr="00E87B34" w:rsidTr="00A81FCC">
        <w:tc>
          <w:tcPr>
            <w:tcW w:w="2694" w:type="dxa"/>
          </w:tcPr>
          <w:p w:rsidR="00A81FCC" w:rsidRPr="00E87B34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A81FCC" w:rsidRPr="00E87B34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81FCC" w:rsidRPr="00E87B34" w:rsidTr="00A81FCC">
        <w:tc>
          <w:tcPr>
            <w:tcW w:w="2694" w:type="dxa"/>
          </w:tcPr>
          <w:p w:rsidR="00A81FCC" w:rsidRPr="007242CD" w:rsidRDefault="00A81FCC" w:rsidP="00A81FCC">
            <w:pPr>
              <w:pStyle w:val="Default"/>
              <w:jc w:val="center"/>
            </w:pPr>
            <w:r w:rsidRPr="007242CD">
              <w:rPr>
                <w:rFonts w:ascii="Times New Roman" w:hAnsi="Times New Roman" w:cs="Times New Roman"/>
              </w:rPr>
              <w:t>Ведение садоводства</w:t>
            </w:r>
          </w:p>
          <w:p w:rsidR="00A81FCC" w:rsidRPr="007242CD" w:rsidRDefault="00A81FCC" w:rsidP="00A81FCC">
            <w:pPr>
              <w:pStyle w:val="Default"/>
              <w:jc w:val="center"/>
            </w:pPr>
            <w:r w:rsidRPr="007242CD">
              <w:rPr>
                <w:rFonts w:ascii="Times New Roman" w:hAnsi="Times New Roman" w:cs="Times New Roman"/>
              </w:rPr>
              <w:t>(13.2)</w:t>
            </w:r>
          </w:p>
        </w:tc>
        <w:tc>
          <w:tcPr>
            <w:tcW w:w="6484" w:type="dxa"/>
          </w:tcPr>
          <w:p w:rsidR="00A81FCC" w:rsidRPr="007242C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7242C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:rsidR="00A81FCC" w:rsidRPr="007242C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7242CD"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 w:history="1">
              <w:r w:rsidRPr="007242CD">
                <w:t>кодом 2.1</w:t>
              </w:r>
            </w:hyperlink>
            <w:r w:rsidRPr="007242CD">
              <w:t>, хозяйственных построек и гаражей</w:t>
            </w:r>
          </w:p>
        </w:tc>
      </w:tr>
      <w:tr w:rsidR="00A81FCC" w:rsidRPr="00E87B34" w:rsidTr="00A81FCC">
        <w:trPr>
          <w:trHeight w:val="1588"/>
        </w:trPr>
        <w:tc>
          <w:tcPr>
            <w:tcW w:w="2694" w:type="dxa"/>
          </w:tcPr>
          <w:p w:rsidR="00A81FCC" w:rsidRPr="007242CD" w:rsidRDefault="00A81FCC" w:rsidP="00A81FCC">
            <w:pPr>
              <w:pStyle w:val="Default"/>
              <w:jc w:val="center"/>
            </w:pPr>
            <w:r w:rsidRPr="007242CD">
              <w:rPr>
                <w:rFonts w:ascii="Times New Roman" w:hAnsi="Times New Roman" w:cs="Times New Roman"/>
              </w:rPr>
              <w:t>Ведение огородничества</w:t>
            </w:r>
          </w:p>
          <w:p w:rsidR="00A81FCC" w:rsidRPr="007242CD" w:rsidRDefault="00A81FCC" w:rsidP="00A81FCC">
            <w:pPr>
              <w:pStyle w:val="Default"/>
              <w:jc w:val="center"/>
            </w:pPr>
            <w:r w:rsidRPr="007242CD">
              <w:rPr>
                <w:rFonts w:ascii="Times New Roman" w:hAnsi="Times New Roman" w:cs="Times New Roman"/>
              </w:rPr>
              <w:t>(13.1)</w:t>
            </w:r>
          </w:p>
        </w:tc>
        <w:tc>
          <w:tcPr>
            <w:tcW w:w="6484" w:type="dxa"/>
          </w:tcPr>
          <w:p w:rsidR="00A81FCC" w:rsidRPr="007242C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7242C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:rsidR="00A81FCC" w:rsidRPr="007242C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7242CD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A81FCC" w:rsidRPr="00E87B34" w:rsidTr="00A81FCC">
        <w:tc>
          <w:tcPr>
            <w:tcW w:w="2694" w:type="dxa"/>
          </w:tcPr>
          <w:p w:rsidR="00A81FCC" w:rsidRPr="007242CD" w:rsidRDefault="00A81FCC" w:rsidP="00A81FC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242CD">
              <w:rPr>
                <w:rFonts w:ascii="Times New Roman" w:hAnsi="Times New Roman" w:cs="Times New Roman"/>
              </w:rPr>
              <w:t>Земельные участки общего назначения (13.0)</w:t>
            </w:r>
          </w:p>
        </w:tc>
        <w:tc>
          <w:tcPr>
            <w:tcW w:w="6484" w:type="dxa"/>
          </w:tcPr>
          <w:p w:rsidR="00A81FCC" w:rsidRPr="007242CD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7242CD"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</w:tr>
    </w:tbl>
    <w:p w:rsidR="00A81FCC" w:rsidRDefault="00A81FCC" w:rsidP="00A81FC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  <w:noProof/>
        </w:rPr>
        <w:t xml:space="preserve">Вспомогательные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A81FCC" w:rsidRPr="00E87B34" w:rsidTr="00A81FCC">
        <w:tc>
          <w:tcPr>
            <w:tcW w:w="2694" w:type="dxa"/>
          </w:tcPr>
          <w:p w:rsidR="00A81FCC" w:rsidRPr="00E87B34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lastRenderedPageBreak/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A81FCC" w:rsidRPr="00E87B34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81FCC" w:rsidRPr="00E87B34" w:rsidTr="00A81FCC">
        <w:trPr>
          <w:trHeight w:val="2909"/>
        </w:trPr>
        <w:tc>
          <w:tcPr>
            <w:tcW w:w="2694" w:type="dxa"/>
          </w:tcPr>
          <w:p w:rsidR="00A81FCC" w:rsidRPr="007242CD" w:rsidRDefault="00A81FCC" w:rsidP="00A81FCC">
            <w:pPr>
              <w:pStyle w:val="Default"/>
              <w:jc w:val="center"/>
            </w:pPr>
            <w:r w:rsidRPr="007242CD">
              <w:rPr>
                <w:rFonts w:ascii="Times New Roman" w:hAnsi="Times New Roman" w:cs="Times New Roman"/>
              </w:rPr>
              <w:t>Предоставление коммунальных услуг (3.1.1)</w:t>
            </w:r>
          </w:p>
        </w:tc>
        <w:tc>
          <w:tcPr>
            <w:tcW w:w="6484" w:type="dxa"/>
          </w:tcPr>
          <w:p w:rsidR="00A81FCC" w:rsidRPr="007242CD" w:rsidRDefault="00A81FCC" w:rsidP="00A81FCC">
            <w:pPr>
              <w:tabs>
                <w:tab w:val="left" w:pos="1128"/>
              </w:tabs>
              <w:ind w:firstLine="317"/>
              <w:jc w:val="both"/>
            </w:pPr>
            <w:proofErr w:type="gramStart"/>
            <w:r w:rsidRPr="007242C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</w:tbl>
    <w:p w:rsidR="00A81FCC" w:rsidRDefault="00A81FCC" w:rsidP="00A81FC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</w:rPr>
        <w:t>Условно</w:t>
      </w:r>
      <w:r w:rsidRPr="006F6CB8">
        <w:rPr>
          <w:b/>
          <w:bCs/>
          <w:i/>
          <w:noProof/>
        </w:rPr>
        <w:t xml:space="preserve">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A81FCC" w:rsidRPr="00E87B34" w:rsidTr="00A81FCC">
        <w:tc>
          <w:tcPr>
            <w:tcW w:w="2694" w:type="dxa"/>
          </w:tcPr>
          <w:p w:rsidR="00A81FCC" w:rsidRPr="00E87B34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A81FCC" w:rsidRPr="00E87B34" w:rsidRDefault="00A81FCC" w:rsidP="00A81FCC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A81FCC" w:rsidRPr="00E87B34" w:rsidTr="00A81FCC">
        <w:tc>
          <w:tcPr>
            <w:tcW w:w="2694" w:type="dxa"/>
          </w:tcPr>
          <w:p w:rsidR="00A81FCC" w:rsidRPr="003C47AB" w:rsidRDefault="00A81FCC" w:rsidP="00A81FCC">
            <w:pPr>
              <w:pStyle w:val="Default"/>
              <w:jc w:val="center"/>
            </w:pPr>
            <w:r w:rsidRPr="003C47AB">
              <w:rPr>
                <w:rFonts w:ascii="Times New Roman" w:hAnsi="Times New Roman" w:cs="Times New Roman"/>
              </w:rPr>
              <w:t>Улично-дорожная сеть (12.0.1)</w:t>
            </w:r>
          </w:p>
        </w:tc>
        <w:tc>
          <w:tcPr>
            <w:tcW w:w="6484" w:type="dxa"/>
          </w:tcPr>
          <w:p w:rsidR="00A81FCC" w:rsidRPr="003C47AB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3C47AB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C47AB">
              <w:t>велотранспортной</w:t>
            </w:r>
            <w:proofErr w:type="spellEnd"/>
            <w:r w:rsidRPr="003C47AB">
              <w:t xml:space="preserve"> и инженерной инфраструктуры; </w:t>
            </w:r>
          </w:p>
          <w:p w:rsidR="00A81FCC" w:rsidRPr="003C47AB" w:rsidRDefault="00A81FCC" w:rsidP="00A81FCC">
            <w:pPr>
              <w:tabs>
                <w:tab w:val="left" w:pos="1128"/>
              </w:tabs>
              <w:ind w:firstLine="317"/>
              <w:jc w:val="both"/>
            </w:pPr>
            <w:r w:rsidRPr="003C47AB">
              <w:t>размещение придорожных стоянок (парковок) транспортных сре</w:t>
            </w:r>
            <w:proofErr w:type="gramStart"/>
            <w:r w:rsidRPr="003C47AB">
              <w:t>дств в гр</w:t>
            </w:r>
            <w:proofErr w:type="gramEnd"/>
            <w:r w:rsidRPr="003C47AB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3C47AB">
                <w:t>кодами 2.7.1</w:t>
              </w:r>
            </w:hyperlink>
            <w:r w:rsidRPr="003C47AB">
              <w:t xml:space="preserve">, </w:t>
            </w:r>
            <w:hyperlink w:anchor="P382" w:history="1">
              <w:r w:rsidRPr="003C47AB">
                <w:t>4.9</w:t>
              </w:r>
            </w:hyperlink>
            <w:r w:rsidRPr="003C47AB">
              <w:t xml:space="preserve">, </w:t>
            </w:r>
            <w:hyperlink w:anchor="P567" w:history="1">
              <w:r w:rsidRPr="003C47AB">
                <w:t>7.2.3</w:t>
              </w:r>
            </w:hyperlink>
            <w:r w:rsidRPr="003C47AB">
              <w:t xml:space="preserve"> Классификатора, а также некапитальных сооружений, предназначенных для охраны транспортных средств</w:t>
            </w:r>
          </w:p>
        </w:tc>
      </w:tr>
    </w:tbl>
    <w:p w:rsidR="00A81FCC" w:rsidRPr="006F3047" w:rsidRDefault="00A81FCC" w:rsidP="00A81FCC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A81FCC" w:rsidRDefault="00A81FCC" w:rsidP="00A81FCC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A81FCC" w:rsidRDefault="00A81FCC" w:rsidP="00A81FCC">
      <w:pPr>
        <w:tabs>
          <w:tab w:val="left" w:pos="284"/>
          <w:tab w:val="left" w:pos="567"/>
        </w:tabs>
        <w:jc w:val="both"/>
      </w:pPr>
      <w:r w:rsidRPr="00022C92">
        <w:rPr>
          <w:bCs/>
        </w:rPr>
        <w:t xml:space="preserve">– </w:t>
      </w:r>
      <w:r>
        <w:rPr>
          <w:bCs/>
        </w:rPr>
        <w:t>не подлежит установлению;</w:t>
      </w:r>
    </w:p>
    <w:p w:rsidR="00A81FCC" w:rsidRDefault="00A81FCC" w:rsidP="00A81FCC">
      <w:pPr>
        <w:tabs>
          <w:tab w:val="left" w:pos="284"/>
          <w:tab w:val="left" w:pos="567"/>
        </w:tabs>
        <w:spacing w:before="100"/>
        <w:ind w:firstLine="709"/>
        <w:jc w:val="both"/>
      </w:pPr>
      <w:r w:rsidRPr="00CD4C06">
        <w:t>2) минимальные отступы от границ земельных участков для зданий, строений, сооружений</w:t>
      </w:r>
      <w:r>
        <w:t>:</w:t>
      </w:r>
    </w:p>
    <w:p w:rsidR="00A81FCC" w:rsidRDefault="00A81FCC" w:rsidP="00A81FCC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A81FCC" w:rsidRDefault="00A81FCC" w:rsidP="00A81FCC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1FCC" w:rsidRPr="00825930" w:rsidRDefault="00A81FCC" w:rsidP="00A81FC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A81FCC" w:rsidRDefault="00A81FCC" w:rsidP="00A81FCC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533E6A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>:</w:t>
      </w:r>
      <w:r w:rsidRPr="00533E6A">
        <w:rPr>
          <w:b w:val="0"/>
          <w:szCs w:val="24"/>
          <w:lang w:val="ru-RU"/>
        </w:rPr>
        <w:t xml:space="preserve"> </w:t>
      </w:r>
    </w:p>
    <w:p w:rsidR="00A81FCC" w:rsidRPr="003C47AB" w:rsidRDefault="00A81FCC" w:rsidP="00A81FCC">
      <w:pPr>
        <w:autoSpaceDE w:val="0"/>
        <w:autoSpaceDN w:val="0"/>
        <w:adjustRightInd w:val="0"/>
        <w:jc w:val="both"/>
      </w:pPr>
      <w:r w:rsidRPr="00533E6A">
        <w:rPr>
          <w:bCs/>
        </w:rPr>
        <w:t>– не подлежит установлению</w:t>
      </w:r>
      <w:r>
        <w:rPr>
          <w:b/>
          <w:bCs/>
        </w:rPr>
        <w:t>.</w:t>
      </w:r>
    </w:p>
    <w:p w:rsidR="003C47AB" w:rsidRPr="00A84E02" w:rsidRDefault="003C47AB" w:rsidP="003C47AB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r w:rsidRPr="00A84E02">
        <w:rPr>
          <w:rFonts w:ascii="Times New Roman" w:eastAsia="Calibri" w:hAnsi="Times New Roman" w:cs="Times New Roman"/>
          <w:i w:val="0"/>
          <w:sz w:val="24"/>
          <w:szCs w:val="24"/>
        </w:rPr>
        <w:t>Статья 6</w:t>
      </w:r>
      <w:r w:rsidR="00465A13">
        <w:rPr>
          <w:rFonts w:ascii="Times New Roman" w:eastAsia="Calibri" w:hAnsi="Times New Roman" w:cs="Times New Roman"/>
          <w:i w:val="0"/>
          <w:sz w:val="24"/>
          <w:szCs w:val="24"/>
        </w:rPr>
        <w:t>8</w:t>
      </w:r>
      <w:r w:rsidRPr="00A84E02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  <w:r w:rsidRPr="003C47AB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Зона транспортной инфраструктуры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</w:p>
    <w:p w:rsidR="00E667A1" w:rsidRPr="00AF03BD" w:rsidRDefault="003C47AB" w:rsidP="00867E3F">
      <w:pPr>
        <w:ind w:firstLine="709"/>
        <w:jc w:val="both"/>
        <w:rPr>
          <w:bCs/>
        </w:rPr>
      </w:pPr>
      <w:r w:rsidRPr="00B93876">
        <w:rPr>
          <w:bCs/>
        </w:rPr>
        <w:t>Зон</w:t>
      </w:r>
      <w:r>
        <w:rPr>
          <w:bCs/>
        </w:rPr>
        <w:t xml:space="preserve">а </w:t>
      </w:r>
      <w:r w:rsidRPr="003C47AB">
        <w:rPr>
          <w:bCs/>
          <w:noProof/>
        </w:rPr>
        <w:t>транспортной инфраструктуры</w:t>
      </w:r>
      <w:r>
        <w:rPr>
          <w:bCs/>
          <w:noProof/>
        </w:rPr>
        <w:t>: ТР</w:t>
      </w:r>
      <w:r w:rsidRPr="0058041E">
        <w:rPr>
          <w:bCs/>
        </w:rPr>
        <w:t xml:space="preserve"> </w:t>
      </w:r>
      <w:proofErr w:type="gramStart"/>
      <w:r w:rsidRPr="0058041E">
        <w:rPr>
          <w:bCs/>
        </w:rPr>
        <w:t>п</w:t>
      </w:r>
      <w:r w:rsidRPr="00B93876">
        <w:rPr>
          <w:bCs/>
        </w:rPr>
        <w:t>редназначен</w:t>
      </w:r>
      <w:r>
        <w:rPr>
          <w:bCs/>
        </w:rPr>
        <w:t>а</w:t>
      </w:r>
      <w:proofErr w:type="gramEnd"/>
      <w:r w:rsidRPr="00B93876">
        <w:rPr>
          <w:bCs/>
        </w:rPr>
        <w:t xml:space="preserve"> для</w:t>
      </w:r>
      <w:r>
        <w:rPr>
          <w:bCs/>
        </w:rPr>
        <w:t xml:space="preserve"> </w:t>
      </w:r>
      <w:bookmarkStart w:id="18" w:name="_Toc303343907"/>
      <w:bookmarkStart w:id="19" w:name="_Toc527916170"/>
      <w:r w:rsidR="00E667A1" w:rsidRPr="00AF03BD">
        <w:rPr>
          <w:bCs/>
        </w:rPr>
        <w:t>размещения объектов транспортной инфраструктур</w:t>
      </w:r>
      <w:r w:rsidR="00E667A1">
        <w:rPr>
          <w:bCs/>
        </w:rPr>
        <w:t>ы</w:t>
      </w:r>
      <w:r w:rsidR="00E667A1" w:rsidRPr="00AF03BD">
        <w:rPr>
          <w:bCs/>
        </w:rPr>
        <w:t xml:space="preserve">, в том числе сооружений и коммуникаций </w:t>
      </w:r>
      <w:r w:rsidR="00E667A1" w:rsidRPr="00AF03BD">
        <w:rPr>
          <w:bCs/>
        </w:rPr>
        <w:lastRenderedPageBreak/>
        <w:t xml:space="preserve">автомобильного транспорта, а также установления санитарно-защитных </w:t>
      </w:r>
      <w:r w:rsidR="00E667A1" w:rsidRPr="00AF03BD">
        <w:rPr>
          <w:bCs/>
          <w:color w:val="000000"/>
        </w:rPr>
        <w:t>и охранных</w:t>
      </w:r>
      <w:r w:rsidR="00E667A1" w:rsidRPr="00AF03BD">
        <w:rPr>
          <w:bCs/>
        </w:rPr>
        <w:t xml:space="preserve"> зон в соответствии с действующим законодательством и требованиями технических регламентов.</w:t>
      </w:r>
      <w:r w:rsidR="00867E3F">
        <w:rPr>
          <w:bCs/>
        </w:rPr>
        <w:t xml:space="preserve"> </w:t>
      </w:r>
      <w:r w:rsidR="00E667A1" w:rsidRPr="00AF03BD">
        <w:rPr>
          <w:bCs/>
        </w:rPr>
        <w:t xml:space="preserve">Зона предназначена для формирования и развития территории полосы отвода и придорожной полосы внешнего автомобильного транспорта (магистральные  дороги) и </w:t>
      </w:r>
      <w:r w:rsidR="00E667A1" w:rsidRPr="000A01EA">
        <w:rPr>
          <w:bCs/>
        </w:rPr>
        <w:t>территории улично-дорожной сети населенных пунктов.</w:t>
      </w:r>
    </w:p>
    <w:p w:rsidR="00867E3F" w:rsidRPr="006F6CB8" w:rsidRDefault="00867E3F" w:rsidP="00867E3F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867E3F" w:rsidRPr="00E87B34" w:rsidTr="007F501E">
        <w:tc>
          <w:tcPr>
            <w:tcW w:w="2694" w:type="dxa"/>
          </w:tcPr>
          <w:p w:rsidR="00867E3F" w:rsidRPr="00E87B34" w:rsidRDefault="00867E3F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867E3F" w:rsidRPr="00E87B34" w:rsidRDefault="00867E3F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867E3F" w:rsidRPr="00E87B34" w:rsidTr="008E4430">
        <w:trPr>
          <w:trHeight w:val="1123"/>
        </w:trPr>
        <w:tc>
          <w:tcPr>
            <w:tcW w:w="2694" w:type="dxa"/>
          </w:tcPr>
          <w:p w:rsidR="00867E3F" w:rsidRPr="00867E3F" w:rsidRDefault="00867E3F" w:rsidP="007F501E">
            <w:pPr>
              <w:jc w:val="center"/>
              <w:rPr>
                <w:b/>
              </w:rPr>
            </w:pPr>
            <w:r w:rsidRPr="00867E3F">
              <w:t>Размещение автомобильных дорог (7.2.1)</w:t>
            </w:r>
          </w:p>
        </w:tc>
        <w:tc>
          <w:tcPr>
            <w:tcW w:w="6484" w:type="dxa"/>
          </w:tcPr>
          <w:p w:rsidR="00867E3F" w:rsidRPr="00867E3F" w:rsidRDefault="00867E3F" w:rsidP="007F501E">
            <w:pPr>
              <w:ind w:firstLine="340"/>
              <w:jc w:val="both"/>
              <w:rPr>
                <w:b/>
                <w:bCs/>
              </w:rPr>
            </w:pPr>
            <w:proofErr w:type="gramStart"/>
            <w:r w:rsidRPr="00867E3F"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867E3F">
                <w:t>кодами 2.7.1</w:t>
              </w:r>
            </w:hyperlink>
            <w:r w:rsidRPr="00867E3F">
              <w:t xml:space="preserve">, </w:t>
            </w:r>
            <w:hyperlink w:anchor="P382" w:history="1">
              <w:r w:rsidRPr="00867E3F">
                <w:t>4.9</w:t>
              </w:r>
            </w:hyperlink>
            <w:r w:rsidRPr="00867E3F">
              <w:t xml:space="preserve">, </w:t>
            </w:r>
            <w:hyperlink w:anchor="P567" w:history="1">
              <w:r w:rsidRPr="00867E3F">
                <w:t>7.2.3</w:t>
              </w:r>
            </w:hyperlink>
            <w:r>
              <w:t xml:space="preserve"> Классификатора</w:t>
            </w:r>
            <w:r w:rsidRPr="00867E3F"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</w:tr>
      <w:tr w:rsidR="00867E3F" w:rsidRPr="00E87B34" w:rsidTr="008E4430">
        <w:trPr>
          <w:trHeight w:val="1124"/>
        </w:trPr>
        <w:tc>
          <w:tcPr>
            <w:tcW w:w="2694" w:type="dxa"/>
          </w:tcPr>
          <w:p w:rsidR="00867E3F" w:rsidRPr="00867E3F" w:rsidRDefault="00867E3F" w:rsidP="007F501E">
            <w:pPr>
              <w:jc w:val="center"/>
              <w:rPr>
                <w:b/>
              </w:rPr>
            </w:pPr>
            <w:r w:rsidRPr="00867E3F">
              <w:t>Обслуживание перевозок пассажиров (7.2.2)</w:t>
            </w:r>
          </w:p>
        </w:tc>
        <w:tc>
          <w:tcPr>
            <w:tcW w:w="6484" w:type="dxa"/>
          </w:tcPr>
          <w:p w:rsidR="00867E3F" w:rsidRPr="00867E3F" w:rsidRDefault="00867E3F" w:rsidP="007F501E">
            <w:pPr>
              <w:ind w:firstLine="340"/>
              <w:jc w:val="both"/>
              <w:rPr>
                <w:b/>
                <w:bCs/>
              </w:rPr>
            </w:pPr>
            <w:r w:rsidRPr="00867E3F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867E3F">
                <w:t>кодом 7.6</w:t>
              </w:r>
            </w:hyperlink>
            <w:r>
              <w:t xml:space="preserve"> Классификатора</w:t>
            </w:r>
          </w:p>
        </w:tc>
      </w:tr>
      <w:tr w:rsidR="00867E3F" w:rsidRPr="00E87B34" w:rsidTr="00867E3F">
        <w:trPr>
          <w:trHeight w:val="1970"/>
        </w:trPr>
        <w:tc>
          <w:tcPr>
            <w:tcW w:w="2694" w:type="dxa"/>
          </w:tcPr>
          <w:p w:rsidR="00867E3F" w:rsidRPr="00867E3F" w:rsidRDefault="00867E3F" w:rsidP="007F501E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E3F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  <w:p w:rsidR="00867E3F" w:rsidRPr="00867E3F" w:rsidRDefault="00867E3F" w:rsidP="007F501E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E3F">
              <w:rPr>
                <w:rFonts w:ascii="Times New Roman" w:hAnsi="Times New Roman" w:cs="Times New Roman"/>
                <w:sz w:val="24"/>
                <w:szCs w:val="24"/>
              </w:rPr>
              <w:t>(4.9)</w:t>
            </w:r>
          </w:p>
        </w:tc>
        <w:tc>
          <w:tcPr>
            <w:tcW w:w="6484" w:type="dxa"/>
          </w:tcPr>
          <w:p w:rsidR="00867E3F" w:rsidRPr="00867E3F" w:rsidRDefault="00867E3F" w:rsidP="007F501E">
            <w:pPr>
              <w:pStyle w:val="ConsPlusNormal"/>
              <w:spacing w:line="20" w:lineRule="atLeas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E3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867E3F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867E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33" w:history="1">
              <w:r w:rsidRPr="00867E3F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867E3F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</w:tr>
      <w:tr w:rsidR="00867E3F" w:rsidRPr="00E87B34" w:rsidTr="00867E3F">
        <w:trPr>
          <w:trHeight w:val="1703"/>
        </w:trPr>
        <w:tc>
          <w:tcPr>
            <w:tcW w:w="2694" w:type="dxa"/>
          </w:tcPr>
          <w:p w:rsidR="00867E3F" w:rsidRPr="00867E3F" w:rsidRDefault="00867E3F" w:rsidP="007F501E">
            <w:pPr>
              <w:jc w:val="center"/>
            </w:pPr>
            <w:r w:rsidRPr="00867E3F">
              <w:t>Хранение автотранспорта</w:t>
            </w:r>
          </w:p>
          <w:p w:rsidR="00867E3F" w:rsidRPr="00867E3F" w:rsidRDefault="00867E3F" w:rsidP="007F501E">
            <w:pPr>
              <w:jc w:val="center"/>
            </w:pPr>
            <w:r w:rsidRPr="00867E3F">
              <w:t>(2.7.1)</w:t>
            </w:r>
          </w:p>
        </w:tc>
        <w:tc>
          <w:tcPr>
            <w:tcW w:w="6484" w:type="dxa"/>
          </w:tcPr>
          <w:p w:rsidR="00867E3F" w:rsidRPr="00867E3F" w:rsidRDefault="00867E3F" w:rsidP="007F501E">
            <w:pPr>
              <w:ind w:firstLine="317"/>
            </w:pPr>
            <w:r w:rsidRPr="00867E3F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867E3F">
                <w:t>кодом 4.9</w:t>
              </w:r>
            </w:hyperlink>
            <w:r>
              <w:t xml:space="preserve"> </w:t>
            </w:r>
            <w:r w:rsidRPr="00867E3F">
              <w:t>Классификатора</w:t>
            </w:r>
          </w:p>
        </w:tc>
      </w:tr>
      <w:tr w:rsidR="00867E3F" w:rsidRPr="00E87B34" w:rsidTr="007F501E">
        <w:tc>
          <w:tcPr>
            <w:tcW w:w="2694" w:type="dxa"/>
          </w:tcPr>
          <w:p w:rsidR="00867E3F" w:rsidRPr="00867E3F" w:rsidRDefault="00867E3F" w:rsidP="007F501E">
            <w:pPr>
              <w:pStyle w:val="Default"/>
              <w:jc w:val="center"/>
            </w:pPr>
            <w:r w:rsidRPr="00867E3F">
              <w:rPr>
                <w:rFonts w:ascii="Times New Roman" w:hAnsi="Times New Roman" w:cs="Times New Roman"/>
              </w:rPr>
              <w:t>Улично-дорожная сеть (12.0.1)</w:t>
            </w:r>
          </w:p>
        </w:tc>
        <w:tc>
          <w:tcPr>
            <w:tcW w:w="6484" w:type="dxa"/>
          </w:tcPr>
          <w:p w:rsidR="00867E3F" w:rsidRPr="00867E3F" w:rsidRDefault="00867E3F" w:rsidP="007F501E">
            <w:pPr>
              <w:tabs>
                <w:tab w:val="left" w:pos="1128"/>
              </w:tabs>
              <w:ind w:firstLine="317"/>
              <w:jc w:val="both"/>
            </w:pPr>
            <w:r w:rsidRPr="00867E3F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67E3F">
              <w:t>велотранспортной</w:t>
            </w:r>
            <w:proofErr w:type="spellEnd"/>
            <w:r w:rsidRPr="00867E3F">
              <w:t xml:space="preserve"> и инженерной инфраструктуры; </w:t>
            </w:r>
          </w:p>
          <w:p w:rsidR="00867E3F" w:rsidRPr="00867E3F" w:rsidRDefault="00867E3F" w:rsidP="007F501E">
            <w:pPr>
              <w:tabs>
                <w:tab w:val="left" w:pos="1128"/>
              </w:tabs>
              <w:ind w:firstLine="317"/>
              <w:jc w:val="both"/>
            </w:pPr>
            <w:r w:rsidRPr="00867E3F">
              <w:t>размещение придорожных стоянок (парковок) транспортных сре</w:t>
            </w:r>
            <w:proofErr w:type="gramStart"/>
            <w:r w:rsidRPr="00867E3F">
              <w:t>дств в гр</w:t>
            </w:r>
            <w:proofErr w:type="gramEnd"/>
            <w:r w:rsidRPr="00867E3F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867E3F">
                <w:t>кодами 2.7.1</w:t>
              </w:r>
            </w:hyperlink>
            <w:r w:rsidRPr="00867E3F">
              <w:t xml:space="preserve">, </w:t>
            </w:r>
            <w:hyperlink w:anchor="P382" w:history="1">
              <w:r w:rsidRPr="00867E3F">
                <w:t>4.9</w:t>
              </w:r>
            </w:hyperlink>
            <w:r w:rsidRPr="00867E3F">
              <w:t xml:space="preserve">, </w:t>
            </w:r>
            <w:hyperlink w:anchor="P567" w:history="1">
              <w:r w:rsidRPr="00867E3F">
                <w:t>7.2.3</w:t>
              </w:r>
            </w:hyperlink>
            <w:r>
              <w:t xml:space="preserve"> </w:t>
            </w:r>
            <w:r w:rsidRPr="00867E3F">
              <w:t>Классификатора, а также некапитальных сооружений, предназначенных для охраны транспортных средств</w:t>
            </w:r>
          </w:p>
        </w:tc>
      </w:tr>
    </w:tbl>
    <w:p w:rsidR="00867E3F" w:rsidRDefault="00867E3F" w:rsidP="00867E3F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6F6CB8">
        <w:rPr>
          <w:b/>
          <w:bCs/>
          <w:i/>
          <w:noProof/>
        </w:rPr>
        <w:lastRenderedPageBreak/>
        <w:t xml:space="preserve">Вспомогательные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6F6CB8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867E3F" w:rsidRPr="00E87B34" w:rsidTr="007F501E">
        <w:tc>
          <w:tcPr>
            <w:tcW w:w="2694" w:type="dxa"/>
          </w:tcPr>
          <w:p w:rsidR="00867E3F" w:rsidRPr="00E87B34" w:rsidRDefault="00867E3F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867E3F" w:rsidRPr="00E87B34" w:rsidRDefault="00867E3F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8E4430" w:rsidRPr="00E87B34" w:rsidTr="007F501E">
        <w:tc>
          <w:tcPr>
            <w:tcW w:w="2694" w:type="dxa"/>
          </w:tcPr>
          <w:p w:rsidR="008E4430" w:rsidRDefault="008E4430" w:rsidP="008E443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  <w:p w:rsidR="008E4430" w:rsidRPr="00903D59" w:rsidRDefault="008E4430" w:rsidP="008E443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(12.0.2)</w:t>
            </w:r>
          </w:p>
        </w:tc>
        <w:tc>
          <w:tcPr>
            <w:tcW w:w="6484" w:type="dxa"/>
          </w:tcPr>
          <w:p w:rsidR="008E4430" w:rsidRPr="00903D59" w:rsidRDefault="008E4430" w:rsidP="008E4430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8E4430" w:rsidRPr="00E87B34" w:rsidTr="008E4430">
        <w:trPr>
          <w:trHeight w:val="981"/>
        </w:trPr>
        <w:tc>
          <w:tcPr>
            <w:tcW w:w="2694" w:type="dxa"/>
          </w:tcPr>
          <w:p w:rsidR="008E4430" w:rsidRPr="00867E3F" w:rsidRDefault="008E4430" w:rsidP="007F501E">
            <w:pPr>
              <w:pStyle w:val="Default"/>
              <w:jc w:val="center"/>
            </w:pPr>
            <w:r w:rsidRPr="00867E3F">
              <w:rPr>
                <w:rFonts w:ascii="Times New Roman" w:hAnsi="Times New Roman" w:cs="Times New Roman"/>
              </w:rPr>
              <w:t>Предоставление коммунальных услуг (3.1.1)</w:t>
            </w:r>
          </w:p>
        </w:tc>
        <w:tc>
          <w:tcPr>
            <w:tcW w:w="6484" w:type="dxa"/>
          </w:tcPr>
          <w:p w:rsidR="008E4430" w:rsidRPr="00867E3F" w:rsidRDefault="008E4430" w:rsidP="007F501E">
            <w:pPr>
              <w:tabs>
                <w:tab w:val="left" w:pos="1128"/>
              </w:tabs>
              <w:ind w:firstLine="317"/>
              <w:jc w:val="both"/>
            </w:pPr>
            <w:proofErr w:type="gramStart"/>
            <w:r w:rsidRPr="00867E3F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</w:tbl>
    <w:p w:rsidR="008E4430" w:rsidRPr="008E4430" w:rsidRDefault="008E4430" w:rsidP="008E4430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8E4430">
        <w:rPr>
          <w:b/>
          <w:bCs/>
          <w:i/>
        </w:rPr>
        <w:t>Условно</w:t>
      </w:r>
      <w:r w:rsidRPr="008E4430">
        <w:rPr>
          <w:b/>
          <w:bCs/>
          <w:i/>
          <w:noProof/>
        </w:rPr>
        <w:t xml:space="preserve"> </w:t>
      </w:r>
      <w:r w:rsidRPr="008E4430">
        <w:rPr>
          <w:b/>
          <w:bCs/>
          <w:i/>
        </w:rPr>
        <w:t>р</w:t>
      </w:r>
      <w:r w:rsidRPr="008E4430">
        <w:rPr>
          <w:b/>
          <w:bCs/>
          <w:i/>
          <w:noProof/>
        </w:rPr>
        <w:t xml:space="preserve">азрешенные </w:t>
      </w:r>
      <w:r w:rsidRPr="008E4430">
        <w:rPr>
          <w:b/>
          <w:bCs/>
          <w:i/>
        </w:rPr>
        <w:t>в</w:t>
      </w:r>
      <w:r w:rsidRPr="008E4430">
        <w:rPr>
          <w:b/>
          <w:bCs/>
          <w:i/>
          <w:noProof/>
        </w:rPr>
        <w:t xml:space="preserve">иды </w:t>
      </w:r>
      <w:r w:rsidRPr="008E4430">
        <w:rPr>
          <w:b/>
          <w:bCs/>
          <w:i/>
        </w:rPr>
        <w:t>р</w:t>
      </w:r>
      <w:r w:rsidRPr="008E4430">
        <w:rPr>
          <w:b/>
          <w:bCs/>
          <w:i/>
          <w:noProof/>
        </w:rPr>
        <w:t xml:space="preserve">азрешенного </w:t>
      </w:r>
      <w:r w:rsidRPr="008E4430">
        <w:rPr>
          <w:b/>
          <w:bCs/>
          <w:i/>
        </w:rPr>
        <w:t>и</w:t>
      </w:r>
      <w:r w:rsidRPr="008E4430">
        <w:rPr>
          <w:b/>
          <w:bCs/>
          <w:i/>
          <w:noProof/>
        </w:rPr>
        <w:t xml:space="preserve">спользования </w:t>
      </w:r>
      <w:r w:rsidRPr="008E4430">
        <w:rPr>
          <w:b/>
          <w:i/>
        </w:rPr>
        <w:t>земельных участков и объектов капитального строительства</w:t>
      </w:r>
      <w:r w:rsidRPr="008E4430">
        <w:rPr>
          <w:b/>
          <w:bCs/>
          <w:i/>
          <w:noProof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8E4430" w:rsidRPr="00E87B34" w:rsidTr="007F501E">
        <w:tc>
          <w:tcPr>
            <w:tcW w:w="2694" w:type="dxa"/>
          </w:tcPr>
          <w:p w:rsidR="008E4430" w:rsidRPr="00E87B34" w:rsidRDefault="008E4430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8E4430" w:rsidRPr="00E87B34" w:rsidRDefault="008E4430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8E4430" w:rsidRPr="00E87B34" w:rsidTr="007F501E">
        <w:tc>
          <w:tcPr>
            <w:tcW w:w="2694" w:type="dxa"/>
          </w:tcPr>
          <w:p w:rsidR="008E4430" w:rsidRDefault="008E4430" w:rsidP="007F501E">
            <w:pPr>
              <w:jc w:val="center"/>
            </w:pPr>
            <w:r w:rsidRPr="00867E3F">
              <w:t xml:space="preserve">Заправка транспортных средств </w:t>
            </w:r>
          </w:p>
          <w:p w:rsidR="008E4430" w:rsidRPr="00867E3F" w:rsidRDefault="008E4430" w:rsidP="007F501E">
            <w:pPr>
              <w:jc w:val="center"/>
              <w:rPr>
                <w:b/>
              </w:rPr>
            </w:pPr>
            <w:r w:rsidRPr="00867E3F">
              <w:t>(4.9.1.1)</w:t>
            </w:r>
          </w:p>
        </w:tc>
        <w:tc>
          <w:tcPr>
            <w:tcW w:w="6484" w:type="dxa"/>
          </w:tcPr>
          <w:p w:rsidR="008E4430" w:rsidRPr="00867E3F" w:rsidRDefault="008E4430" w:rsidP="007F501E">
            <w:pPr>
              <w:ind w:firstLine="340"/>
              <w:jc w:val="both"/>
              <w:rPr>
                <w:b/>
                <w:bCs/>
              </w:rPr>
            </w:pPr>
            <w:r w:rsidRPr="00867E3F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8E4430" w:rsidRPr="00E87B34" w:rsidTr="007F501E">
        <w:tc>
          <w:tcPr>
            <w:tcW w:w="2694" w:type="dxa"/>
            <w:vAlign w:val="center"/>
          </w:tcPr>
          <w:p w:rsidR="008E4430" w:rsidRPr="00867E3F" w:rsidRDefault="008E4430" w:rsidP="007F501E">
            <w:pPr>
              <w:jc w:val="center"/>
              <w:rPr>
                <w:b/>
              </w:rPr>
            </w:pPr>
            <w:r w:rsidRPr="00867E3F">
              <w:t>Обеспечение дорожного отдыха (4.9.1.2)</w:t>
            </w:r>
          </w:p>
        </w:tc>
        <w:tc>
          <w:tcPr>
            <w:tcW w:w="6484" w:type="dxa"/>
            <w:vAlign w:val="center"/>
          </w:tcPr>
          <w:p w:rsidR="008E4430" w:rsidRPr="00867E3F" w:rsidRDefault="008E4430" w:rsidP="007F501E">
            <w:pPr>
              <w:ind w:firstLine="340"/>
              <w:jc w:val="both"/>
              <w:rPr>
                <w:b/>
                <w:bCs/>
              </w:rPr>
            </w:pPr>
            <w:r w:rsidRPr="00867E3F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8E4430" w:rsidRPr="00E87B34" w:rsidTr="007F501E">
        <w:tc>
          <w:tcPr>
            <w:tcW w:w="2694" w:type="dxa"/>
            <w:vAlign w:val="center"/>
          </w:tcPr>
          <w:p w:rsidR="008E4430" w:rsidRPr="00867E3F" w:rsidRDefault="008E4430" w:rsidP="007F501E">
            <w:pPr>
              <w:jc w:val="center"/>
              <w:rPr>
                <w:b/>
              </w:rPr>
            </w:pPr>
            <w:r w:rsidRPr="00867E3F">
              <w:t>Автомобильные мойки (4.9.1.3)</w:t>
            </w:r>
          </w:p>
        </w:tc>
        <w:tc>
          <w:tcPr>
            <w:tcW w:w="6484" w:type="dxa"/>
            <w:vAlign w:val="center"/>
          </w:tcPr>
          <w:p w:rsidR="008E4430" w:rsidRPr="00867E3F" w:rsidRDefault="008E4430" w:rsidP="007F501E">
            <w:pPr>
              <w:ind w:firstLine="340"/>
              <w:jc w:val="both"/>
              <w:rPr>
                <w:b/>
                <w:bCs/>
              </w:rPr>
            </w:pPr>
            <w:r w:rsidRPr="00867E3F">
              <w:t>Размещение автомобильных моек, а также размещение магазинов сопутствующей торговли</w:t>
            </w:r>
          </w:p>
        </w:tc>
      </w:tr>
      <w:tr w:rsidR="008E4430" w:rsidRPr="00E87B34" w:rsidTr="007F501E">
        <w:tc>
          <w:tcPr>
            <w:tcW w:w="2694" w:type="dxa"/>
          </w:tcPr>
          <w:p w:rsidR="008E4430" w:rsidRPr="00867E3F" w:rsidRDefault="008E4430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67E3F">
              <w:rPr>
                <w:rFonts w:ascii="Times New Roman" w:hAnsi="Times New Roman" w:cs="Times New Roman"/>
              </w:rPr>
              <w:t>Ремонт автомобилей (4.9.1.4)</w:t>
            </w:r>
          </w:p>
        </w:tc>
        <w:tc>
          <w:tcPr>
            <w:tcW w:w="6484" w:type="dxa"/>
          </w:tcPr>
          <w:p w:rsidR="008E4430" w:rsidRPr="00867E3F" w:rsidRDefault="008E4430" w:rsidP="007F501E">
            <w:pPr>
              <w:tabs>
                <w:tab w:val="left" w:pos="1128"/>
              </w:tabs>
              <w:ind w:firstLine="340"/>
              <w:jc w:val="both"/>
            </w:pPr>
            <w:r w:rsidRPr="00867E3F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</w:tbl>
    <w:p w:rsidR="009C0616" w:rsidRPr="006F3047" w:rsidRDefault="009C0616" w:rsidP="00824E29">
      <w:pPr>
        <w:pStyle w:val="nienie"/>
        <w:spacing w:before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9C0616" w:rsidRDefault="009C0616" w:rsidP="00824E29">
      <w:pPr>
        <w:tabs>
          <w:tab w:val="left" w:pos="284"/>
          <w:tab w:val="left" w:pos="567"/>
        </w:tabs>
        <w:spacing w:before="8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9C0616" w:rsidRDefault="009C0616" w:rsidP="009C0616">
      <w:pPr>
        <w:tabs>
          <w:tab w:val="left" w:pos="284"/>
          <w:tab w:val="left" w:pos="567"/>
        </w:tabs>
        <w:jc w:val="both"/>
      </w:pPr>
      <w:r w:rsidRPr="00022C92">
        <w:rPr>
          <w:bCs/>
        </w:rPr>
        <w:t xml:space="preserve">– </w:t>
      </w:r>
      <w:r>
        <w:rPr>
          <w:bCs/>
        </w:rPr>
        <w:t>не подлежит установлению;</w:t>
      </w:r>
    </w:p>
    <w:p w:rsidR="009C0616" w:rsidRDefault="009C0616" w:rsidP="00824E29">
      <w:pPr>
        <w:tabs>
          <w:tab w:val="left" w:pos="284"/>
          <w:tab w:val="left" w:pos="567"/>
        </w:tabs>
        <w:spacing w:before="80"/>
        <w:ind w:firstLine="709"/>
        <w:jc w:val="both"/>
      </w:pPr>
      <w:r w:rsidRPr="00CD4C06">
        <w:lastRenderedPageBreak/>
        <w:t>2) минимальные отступы от границ земельных участков для зданий, строений, сооружений</w:t>
      </w:r>
      <w:r>
        <w:t>:</w:t>
      </w:r>
    </w:p>
    <w:p w:rsidR="009C0616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9C0616" w:rsidRDefault="009C0616" w:rsidP="00824E29">
      <w:pPr>
        <w:pStyle w:val="ConsPlusNormal"/>
        <w:spacing w:before="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C0616" w:rsidRPr="00825930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9C0616" w:rsidRDefault="009C0616" w:rsidP="00824E29">
      <w:pPr>
        <w:pStyle w:val="22"/>
        <w:tabs>
          <w:tab w:val="left" w:pos="-142"/>
          <w:tab w:val="left" w:pos="142"/>
        </w:tabs>
        <w:suppressAutoHyphens/>
        <w:spacing w:before="80"/>
        <w:ind w:firstLine="709"/>
        <w:rPr>
          <w:b w:val="0"/>
          <w:szCs w:val="24"/>
          <w:lang w:val="ru-RU"/>
        </w:rPr>
      </w:pPr>
      <w:r w:rsidRPr="00533E6A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>:</w:t>
      </w:r>
      <w:r w:rsidRPr="00533E6A">
        <w:rPr>
          <w:b w:val="0"/>
          <w:szCs w:val="24"/>
          <w:lang w:val="ru-RU"/>
        </w:rPr>
        <w:t xml:space="preserve"> </w:t>
      </w:r>
    </w:p>
    <w:p w:rsidR="008E4430" w:rsidRPr="003C47AB" w:rsidRDefault="009C0616" w:rsidP="009C0616">
      <w:pPr>
        <w:autoSpaceDE w:val="0"/>
        <w:autoSpaceDN w:val="0"/>
        <w:adjustRightInd w:val="0"/>
        <w:jc w:val="both"/>
      </w:pPr>
      <w:r w:rsidRPr="00533E6A">
        <w:rPr>
          <w:bCs/>
        </w:rPr>
        <w:t>– не подлежит установлению</w:t>
      </w:r>
      <w:r>
        <w:rPr>
          <w:b/>
          <w:bCs/>
        </w:rPr>
        <w:t>.</w:t>
      </w:r>
    </w:p>
    <w:p w:rsidR="008E4430" w:rsidRPr="00A84E02" w:rsidRDefault="008E4430" w:rsidP="008E4430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r w:rsidRPr="00A84E02">
        <w:rPr>
          <w:rFonts w:ascii="Times New Roman" w:eastAsia="Calibri" w:hAnsi="Times New Roman" w:cs="Times New Roman"/>
          <w:i w:val="0"/>
          <w:sz w:val="24"/>
          <w:szCs w:val="24"/>
        </w:rPr>
        <w:t>Статья 6</w:t>
      </w:r>
      <w:r w:rsidR="00465A13">
        <w:rPr>
          <w:rFonts w:ascii="Times New Roman" w:eastAsia="Calibri" w:hAnsi="Times New Roman" w:cs="Times New Roman"/>
          <w:i w:val="0"/>
          <w:sz w:val="24"/>
          <w:szCs w:val="24"/>
        </w:rPr>
        <w:t>9</w:t>
      </w:r>
      <w:r w:rsidRPr="00A84E02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  <w:r w:rsidRPr="003C47AB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Зона </w:t>
      </w:r>
      <w:r w:rsidR="00733153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кладбища</w:t>
      </w:r>
      <w:r w:rsidRPr="00A84E02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</w:p>
    <w:p w:rsidR="00E667A1" w:rsidRPr="00AA36C4" w:rsidRDefault="00E667A1" w:rsidP="00E667A1">
      <w:pPr>
        <w:autoSpaceDE w:val="0"/>
        <w:autoSpaceDN w:val="0"/>
        <w:adjustRightInd w:val="0"/>
        <w:ind w:firstLine="540"/>
        <w:jc w:val="both"/>
        <w:rPr>
          <w:bCs/>
          <w:noProof/>
        </w:rPr>
      </w:pPr>
      <w:r w:rsidRPr="00AA36C4">
        <w:rPr>
          <w:bCs/>
          <w:noProof/>
        </w:rPr>
        <w:t>Зона</w:t>
      </w:r>
      <w:r w:rsidR="00733153">
        <w:rPr>
          <w:bCs/>
          <w:noProof/>
        </w:rPr>
        <w:t xml:space="preserve"> кладбища: С-1</w:t>
      </w:r>
      <w:r w:rsidRPr="00AA36C4">
        <w:rPr>
          <w:bCs/>
          <w:noProof/>
        </w:rPr>
        <w:t xml:space="preserve"> предн</w:t>
      </w:r>
      <w:r>
        <w:rPr>
          <w:bCs/>
          <w:noProof/>
        </w:rPr>
        <w:t>азначена для размещения кладбищ</w:t>
      </w:r>
      <w:r w:rsidRPr="00AA36C4">
        <w:rPr>
          <w:bCs/>
          <w:noProof/>
        </w:rPr>
        <w:t xml:space="preserve"> при условии установления соответствующих санитарно-защитных зон.</w:t>
      </w:r>
    </w:p>
    <w:p w:rsidR="00733153" w:rsidRPr="006F6CB8" w:rsidRDefault="00733153" w:rsidP="00824E29">
      <w:pPr>
        <w:autoSpaceDE w:val="0"/>
        <w:autoSpaceDN w:val="0"/>
        <w:adjustRightInd w:val="0"/>
        <w:spacing w:before="100" w:after="10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33153" w:rsidRPr="00E87B34" w:rsidTr="007F501E">
        <w:tc>
          <w:tcPr>
            <w:tcW w:w="2694" w:type="dxa"/>
          </w:tcPr>
          <w:p w:rsidR="00733153" w:rsidRPr="00E87B34" w:rsidRDefault="00733153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33153" w:rsidRPr="00E87B34" w:rsidRDefault="00733153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33153" w:rsidRPr="00E87B34" w:rsidTr="007F501E">
        <w:trPr>
          <w:trHeight w:val="1123"/>
        </w:trPr>
        <w:tc>
          <w:tcPr>
            <w:tcW w:w="2694" w:type="dxa"/>
          </w:tcPr>
          <w:p w:rsidR="00733153" w:rsidRPr="004A4285" w:rsidRDefault="00733153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A4285">
              <w:rPr>
                <w:rFonts w:ascii="Times New Roman" w:hAnsi="Times New Roman" w:cs="Times New Roman"/>
              </w:rPr>
              <w:t>Ритуальная деятельность</w:t>
            </w:r>
          </w:p>
          <w:p w:rsidR="00733153" w:rsidRPr="004A4285" w:rsidRDefault="00733153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A4285">
              <w:rPr>
                <w:rFonts w:ascii="Times New Roman" w:hAnsi="Times New Roman" w:cs="Times New Roman"/>
              </w:rPr>
              <w:t>(12.1)</w:t>
            </w:r>
          </w:p>
        </w:tc>
        <w:tc>
          <w:tcPr>
            <w:tcW w:w="6484" w:type="dxa"/>
          </w:tcPr>
          <w:p w:rsidR="00733153" w:rsidRPr="004A4285" w:rsidRDefault="00733153" w:rsidP="007F501E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285">
              <w:rPr>
                <w:rFonts w:ascii="Times New Roman" w:hAnsi="Times New Roman" w:cs="Times New Roman"/>
                <w:sz w:val="24"/>
                <w:szCs w:val="24"/>
              </w:rPr>
              <w:t>Размещение кладбищ, крематориев и мест захоронения;</w:t>
            </w:r>
          </w:p>
          <w:p w:rsidR="00733153" w:rsidRPr="004A4285" w:rsidRDefault="00733153" w:rsidP="007F501E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285">
              <w:rPr>
                <w:rFonts w:ascii="Times New Roman" w:hAnsi="Times New Roman" w:cs="Times New Roman"/>
                <w:sz w:val="24"/>
                <w:szCs w:val="24"/>
              </w:rPr>
              <w:t>размещение соответствующих культовых сооружений;</w:t>
            </w:r>
          </w:p>
          <w:p w:rsidR="00733153" w:rsidRPr="004A4285" w:rsidRDefault="00733153" w:rsidP="007F501E">
            <w:pPr>
              <w:tabs>
                <w:tab w:val="left" w:pos="1128"/>
              </w:tabs>
              <w:ind w:firstLine="317"/>
            </w:pPr>
            <w:r w:rsidRPr="004A4285">
              <w:t>осуществление деятельности по производству продукции ритуально-обрядового назначения</w:t>
            </w:r>
          </w:p>
        </w:tc>
      </w:tr>
      <w:tr w:rsidR="00733153" w:rsidRPr="00E87B34" w:rsidTr="007F501E">
        <w:trPr>
          <w:trHeight w:val="1123"/>
        </w:trPr>
        <w:tc>
          <w:tcPr>
            <w:tcW w:w="2694" w:type="dxa"/>
          </w:tcPr>
          <w:p w:rsidR="00733153" w:rsidRPr="004A4285" w:rsidRDefault="00733153" w:rsidP="007F501E">
            <w:pPr>
              <w:pStyle w:val="Default"/>
              <w:jc w:val="center"/>
            </w:pPr>
            <w:r w:rsidRPr="004A4285">
              <w:rPr>
                <w:rFonts w:ascii="Times New Roman" w:hAnsi="Times New Roman" w:cs="Times New Roman"/>
              </w:rPr>
              <w:t>Осуществление религиозных обрядов (3.7.1)</w:t>
            </w:r>
          </w:p>
        </w:tc>
        <w:tc>
          <w:tcPr>
            <w:tcW w:w="6484" w:type="dxa"/>
          </w:tcPr>
          <w:p w:rsidR="00733153" w:rsidRPr="004A4285" w:rsidRDefault="00733153" w:rsidP="007F501E">
            <w:pPr>
              <w:tabs>
                <w:tab w:val="left" w:pos="1128"/>
              </w:tabs>
              <w:ind w:firstLine="317"/>
              <w:jc w:val="both"/>
            </w:pPr>
            <w:r w:rsidRPr="004A4285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</w:tbl>
    <w:p w:rsidR="004A4285" w:rsidRPr="00150C53" w:rsidRDefault="004A4285" w:rsidP="00824E29">
      <w:pPr>
        <w:autoSpaceDE w:val="0"/>
        <w:autoSpaceDN w:val="0"/>
        <w:adjustRightInd w:val="0"/>
        <w:spacing w:before="100" w:after="100"/>
        <w:ind w:firstLine="709"/>
        <w:jc w:val="both"/>
        <w:rPr>
          <w:b/>
          <w:bCs/>
          <w:i/>
          <w:noProof/>
        </w:rPr>
      </w:pPr>
      <w:r w:rsidRPr="00150C53">
        <w:rPr>
          <w:b/>
          <w:bCs/>
          <w:i/>
          <w:noProof/>
        </w:rPr>
        <w:t xml:space="preserve">Вспомогательные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150C53">
        <w:rPr>
          <w:b/>
          <w:bCs/>
          <w:i/>
          <w:noProof/>
        </w:rPr>
        <w:t>:</w:t>
      </w:r>
    </w:p>
    <w:p w:rsidR="004A4285" w:rsidRPr="002645BD" w:rsidRDefault="004A4285" w:rsidP="004A4285">
      <w:pPr>
        <w:autoSpaceDE w:val="0"/>
        <w:autoSpaceDN w:val="0"/>
        <w:adjustRightInd w:val="0"/>
        <w:jc w:val="both"/>
        <w:rPr>
          <w:noProof/>
        </w:rPr>
      </w:pPr>
      <w:r w:rsidRPr="00D91E31">
        <w:t>Не регламентируется</w:t>
      </w:r>
    </w:p>
    <w:p w:rsidR="004A4285" w:rsidRDefault="004A4285" w:rsidP="00824E29">
      <w:pPr>
        <w:autoSpaceDE w:val="0"/>
        <w:autoSpaceDN w:val="0"/>
        <w:adjustRightInd w:val="0"/>
        <w:spacing w:before="100" w:after="100"/>
        <w:ind w:firstLine="709"/>
        <w:jc w:val="both"/>
        <w:rPr>
          <w:b/>
          <w:bCs/>
          <w:i/>
          <w:noProof/>
        </w:rPr>
      </w:pPr>
      <w:r w:rsidRPr="00150C53">
        <w:rPr>
          <w:b/>
          <w:bCs/>
          <w:i/>
        </w:rPr>
        <w:t>Условно</w:t>
      </w:r>
      <w:r w:rsidRPr="00150C53">
        <w:rPr>
          <w:b/>
          <w:bCs/>
          <w:i/>
          <w:noProof/>
        </w:rPr>
        <w:t xml:space="preserve"> </w:t>
      </w:r>
      <w:r w:rsidRPr="00150C53">
        <w:rPr>
          <w:b/>
          <w:bCs/>
          <w:i/>
        </w:rPr>
        <w:t>р</w:t>
      </w:r>
      <w:r w:rsidRPr="00150C53">
        <w:rPr>
          <w:b/>
          <w:bCs/>
          <w:i/>
          <w:noProof/>
        </w:rPr>
        <w:t xml:space="preserve">азрешенные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150C53">
        <w:rPr>
          <w:b/>
          <w:bCs/>
          <w:i/>
          <w:noProof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4A4285" w:rsidRPr="00E87B34" w:rsidTr="007F501E">
        <w:tc>
          <w:tcPr>
            <w:tcW w:w="2694" w:type="dxa"/>
          </w:tcPr>
          <w:p w:rsidR="004A4285" w:rsidRPr="00E87B34" w:rsidRDefault="004A4285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4A4285" w:rsidRPr="00E87B34" w:rsidRDefault="004A4285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6C29FD" w:rsidRPr="00E87B34" w:rsidTr="007F501E">
        <w:tc>
          <w:tcPr>
            <w:tcW w:w="2694" w:type="dxa"/>
          </w:tcPr>
          <w:p w:rsidR="006C29FD" w:rsidRPr="006C29FD" w:rsidRDefault="006C29FD" w:rsidP="007F50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C29FD">
              <w:rPr>
                <w:rFonts w:ascii="Times New Roman" w:hAnsi="Times New Roman" w:cs="Times New Roman"/>
              </w:rPr>
              <w:t>Бытовое обслуживание</w:t>
            </w:r>
          </w:p>
          <w:p w:rsidR="006C29FD" w:rsidRPr="006C29FD" w:rsidRDefault="006C29FD" w:rsidP="007F501E">
            <w:pPr>
              <w:pStyle w:val="Default"/>
              <w:jc w:val="center"/>
            </w:pPr>
            <w:r w:rsidRPr="006C29FD">
              <w:rPr>
                <w:rFonts w:ascii="Times New Roman" w:hAnsi="Times New Roman" w:cs="Times New Roman"/>
              </w:rPr>
              <w:t>(3.3)</w:t>
            </w:r>
          </w:p>
        </w:tc>
        <w:tc>
          <w:tcPr>
            <w:tcW w:w="6484" w:type="dxa"/>
          </w:tcPr>
          <w:p w:rsidR="006C29FD" w:rsidRPr="006C29FD" w:rsidRDefault="006C29FD" w:rsidP="007F501E">
            <w:pPr>
              <w:tabs>
                <w:tab w:val="left" w:pos="1128"/>
              </w:tabs>
              <w:ind w:firstLine="317"/>
              <w:jc w:val="both"/>
            </w:pPr>
            <w:r w:rsidRPr="006C29F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6C29FD" w:rsidRPr="00E87B34" w:rsidTr="007F501E">
        <w:tc>
          <w:tcPr>
            <w:tcW w:w="2694" w:type="dxa"/>
          </w:tcPr>
          <w:p w:rsidR="006C29FD" w:rsidRPr="006C29FD" w:rsidRDefault="006C29FD" w:rsidP="007F5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F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  <w:p w:rsidR="006C29FD" w:rsidRPr="006C29FD" w:rsidRDefault="006C29FD" w:rsidP="007F50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FD">
              <w:rPr>
                <w:rFonts w:ascii="Times New Roman" w:hAnsi="Times New Roman" w:cs="Times New Roman"/>
                <w:sz w:val="24"/>
                <w:szCs w:val="24"/>
              </w:rPr>
              <w:t>(4.4)</w:t>
            </w:r>
          </w:p>
        </w:tc>
        <w:tc>
          <w:tcPr>
            <w:tcW w:w="6484" w:type="dxa"/>
          </w:tcPr>
          <w:p w:rsidR="006C29FD" w:rsidRPr="006C29FD" w:rsidRDefault="006C29FD" w:rsidP="007F501E">
            <w:pPr>
              <w:pStyle w:val="ConsPlusNormal"/>
              <w:ind w:firstLine="317"/>
              <w:jc w:val="both"/>
              <w:rPr>
                <w:sz w:val="24"/>
                <w:szCs w:val="24"/>
              </w:rPr>
            </w:pPr>
            <w:r w:rsidRPr="006C29F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6C29FD" w:rsidRPr="00E87B34" w:rsidTr="007F501E">
        <w:tc>
          <w:tcPr>
            <w:tcW w:w="2694" w:type="dxa"/>
          </w:tcPr>
          <w:p w:rsidR="006C29FD" w:rsidRDefault="006C29FD" w:rsidP="007F501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  <w:p w:rsidR="006C29FD" w:rsidRPr="00903D59" w:rsidRDefault="006C29FD" w:rsidP="007F501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(12.0.2)</w:t>
            </w:r>
          </w:p>
        </w:tc>
        <w:tc>
          <w:tcPr>
            <w:tcW w:w="6484" w:type="dxa"/>
          </w:tcPr>
          <w:p w:rsidR="006C29FD" w:rsidRPr="00903D59" w:rsidRDefault="006C29FD" w:rsidP="007F501E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 w:rsidRPr="0090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благоустройства территории, общественных туалетов</w:t>
            </w:r>
          </w:p>
        </w:tc>
      </w:tr>
    </w:tbl>
    <w:p w:rsidR="006C29FD" w:rsidRPr="009B4E61" w:rsidRDefault="006C29FD" w:rsidP="006C29FD">
      <w:pPr>
        <w:spacing w:before="60" w:after="60"/>
        <w:ind w:firstLine="709"/>
        <w:rPr>
          <w:b/>
          <w:bCs/>
        </w:rPr>
      </w:pPr>
      <w:r w:rsidRPr="009B4E61">
        <w:rPr>
          <w:b/>
          <w:bCs/>
        </w:rPr>
        <w:lastRenderedPageBreak/>
        <w:t>Примечание:</w:t>
      </w:r>
    </w:p>
    <w:p w:rsidR="006C29FD" w:rsidRPr="006C29FD" w:rsidRDefault="006C29FD" w:rsidP="006C29FD">
      <w:pPr>
        <w:autoSpaceDE w:val="0"/>
        <w:autoSpaceDN w:val="0"/>
        <w:adjustRightInd w:val="0"/>
        <w:ind w:firstLine="709"/>
        <w:jc w:val="both"/>
        <w:rPr>
          <w:b/>
          <w:bCs/>
          <w:i/>
          <w:noProof/>
        </w:rPr>
      </w:pPr>
      <w:r w:rsidRPr="006C29FD">
        <w:rPr>
          <w:bCs/>
        </w:rPr>
        <w:t xml:space="preserve">Виды разрешенного использования </w:t>
      </w:r>
      <w:r w:rsidRPr="006C29FD">
        <w:t>3.3 и 4.4 применяются исключительно в части размещения объектов, предназначенных исключительно для</w:t>
      </w:r>
      <w:r>
        <w:t xml:space="preserve"> изготовления и</w:t>
      </w:r>
      <w:r w:rsidRPr="006C29FD">
        <w:t xml:space="preserve"> продажи товаров ритуального назначения</w:t>
      </w:r>
      <w:r>
        <w:t>.</w:t>
      </w:r>
    </w:p>
    <w:p w:rsidR="009C0616" w:rsidRPr="006F3047" w:rsidRDefault="009C0616" w:rsidP="009C0616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9C0616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9C0616" w:rsidRDefault="009C0616" w:rsidP="009C0616">
      <w:pPr>
        <w:tabs>
          <w:tab w:val="left" w:pos="284"/>
          <w:tab w:val="left" w:pos="567"/>
        </w:tabs>
        <w:jc w:val="both"/>
      </w:pPr>
      <w:r w:rsidRPr="00022C92">
        <w:rPr>
          <w:bCs/>
        </w:rPr>
        <w:t xml:space="preserve">– </w:t>
      </w:r>
      <w:r>
        <w:rPr>
          <w:bCs/>
        </w:rPr>
        <w:t>не подлежит установлению;</w:t>
      </w:r>
    </w:p>
    <w:p w:rsidR="009C0616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CD4C06">
        <w:t>2) минимальные отступы от границ земельных участков для зданий, строений, сооружений</w:t>
      </w:r>
      <w:r>
        <w:t>:</w:t>
      </w:r>
    </w:p>
    <w:p w:rsidR="009C0616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9C0616" w:rsidRDefault="009C0616" w:rsidP="009C0616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C0616" w:rsidRPr="00825930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9C0616" w:rsidRDefault="009C0616" w:rsidP="009C0616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533E6A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>:</w:t>
      </w:r>
      <w:r w:rsidRPr="00533E6A">
        <w:rPr>
          <w:b w:val="0"/>
          <w:szCs w:val="24"/>
          <w:lang w:val="ru-RU"/>
        </w:rPr>
        <w:t xml:space="preserve"> </w:t>
      </w:r>
    </w:p>
    <w:p w:rsidR="006C29FD" w:rsidRPr="003C47AB" w:rsidRDefault="009C0616" w:rsidP="009C0616">
      <w:pPr>
        <w:autoSpaceDE w:val="0"/>
        <w:autoSpaceDN w:val="0"/>
        <w:adjustRightInd w:val="0"/>
        <w:jc w:val="both"/>
      </w:pPr>
      <w:r w:rsidRPr="00533E6A">
        <w:rPr>
          <w:bCs/>
        </w:rPr>
        <w:t>– не подлежит установлению</w:t>
      </w:r>
      <w:r>
        <w:rPr>
          <w:b/>
          <w:bCs/>
        </w:rPr>
        <w:t>.</w:t>
      </w:r>
    </w:p>
    <w:p w:rsidR="007F501E" w:rsidRPr="00BF0BCE" w:rsidRDefault="007F501E" w:rsidP="007F501E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bookmarkStart w:id="20" w:name="_Toc527916171"/>
      <w:bookmarkStart w:id="21" w:name="_Toc248227183"/>
      <w:bookmarkEnd w:id="18"/>
      <w:bookmarkEnd w:id="19"/>
      <w:r w:rsidRPr="008F0DE5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Статья </w:t>
      </w:r>
      <w:r w:rsidR="00465A13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70</w:t>
      </w:r>
      <w:r w:rsidRPr="008F0DE5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. Зоны </w:t>
      </w:r>
      <w:r w:rsidR="004879AE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защит</w:t>
      </w:r>
      <w:r w:rsidRPr="008F0DE5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ного озеленения </w:t>
      </w:r>
    </w:p>
    <w:p w:rsidR="007F501E" w:rsidRPr="007F501E" w:rsidRDefault="007F501E" w:rsidP="007F501E">
      <w:pPr>
        <w:pStyle w:val="22"/>
        <w:spacing w:line="216" w:lineRule="auto"/>
        <w:ind w:firstLine="709"/>
        <w:rPr>
          <w:b w:val="0"/>
          <w:color w:val="auto"/>
          <w:szCs w:val="24"/>
          <w:lang w:val="ru-RU"/>
        </w:rPr>
      </w:pPr>
      <w:r w:rsidRPr="007F501E">
        <w:rPr>
          <w:b w:val="0"/>
          <w:color w:val="auto"/>
          <w:szCs w:val="24"/>
          <w:lang w:val="ru-RU"/>
        </w:rPr>
        <w:t xml:space="preserve">Зона </w:t>
      </w:r>
      <w:r w:rsidR="004879AE">
        <w:rPr>
          <w:b w:val="0"/>
          <w:color w:val="auto"/>
          <w:szCs w:val="24"/>
          <w:lang w:val="ru-RU"/>
        </w:rPr>
        <w:t>защит</w:t>
      </w:r>
      <w:r w:rsidRPr="007F501E">
        <w:rPr>
          <w:b w:val="0"/>
          <w:color w:val="auto"/>
          <w:szCs w:val="24"/>
          <w:lang w:val="ru-RU"/>
        </w:rPr>
        <w:t xml:space="preserve">ного озеленения: </w:t>
      </w:r>
      <w:r w:rsidR="004879AE">
        <w:rPr>
          <w:b w:val="0"/>
          <w:color w:val="auto"/>
          <w:szCs w:val="24"/>
          <w:lang w:val="ru-RU"/>
        </w:rPr>
        <w:t>З</w:t>
      </w:r>
      <w:r w:rsidRPr="007F501E">
        <w:rPr>
          <w:b w:val="0"/>
          <w:color w:val="auto"/>
          <w:szCs w:val="24"/>
          <w:lang w:val="ru-RU"/>
        </w:rPr>
        <w:t xml:space="preserve">О </w:t>
      </w:r>
      <w:proofErr w:type="gramStart"/>
      <w:r w:rsidRPr="007F501E">
        <w:rPr>
          <w:b w:val="0"/>
          <w:color w:val="auto"/>
          <w:szCs w:val="24"/>
          <w:lang w:val="ru-RU"/>
        </w:rPr>
        <w:t>выделена</w:t>
      </w:r>
      <w:proofErr w:type="gramEnd"/>
      <w:r w:rsidRPr="007F501E">
        <w:rPr>
          <w:b w:val="0"/>
          <w:color w:val="auto"/>
          <w:szCs w:val="24"/>
          <w:lang w:val="ru-RU"/>
        </w:rPr>
        <w:t xml:space="preserve"> для территорий, на которых размещаются </w:t>
      </w:r>
      <w:r w:rsidRPr="007F501E">
        <w:rPr>
          <w:b w:val="0"/>
          <w:bCs/>
          <w:noProof/>
          <w:lang w:val="ru-RU"/>
        </w:rPr>
        <w:t>озелененные массивы</w:t>
      </w:r>
      <w:r w:rsidRPr="007F501E">
        <w:rPr>
          <w:b w:val="0"/>
          <w:color w:val="auto"/>
          <w:szCs w:val="24"/>
          <w:lang w:val="ru-RU"/>
        </w:rPr>
        <w:t xml:space="preserve">. </w:t>
      </w:r>
    </w:p>
    <w:p w:rsidR="007F501E" w:rsidRPr="006F6CB8" w:rsidRDefault="007F501E" w:rsidP="007F501E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F501E" w:rsidRPr="00E87B34" w:rsidTr="007F501E">
        <w:tc>
          <w:tcPr>
            <w:tcW w:w="2694" w:type="dxa"/>
          </w:tcPr>
          <w:p w:rsidR="007F501E" w:rsidRPr="00E87B34" w:rsidRDefault="007F501E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F501E" w:rsidRPr="00E87B34" w:rsidRDefault="007F501E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2817A0" w:rsidRPr="00E87B34" w:rsidTr="007F501E">
        <w:trPr>
          <w:trHeight w:val="678"/>
        </w:trPr>
        <w:tc>
          <w:tcPr>
            <w:tcW w:w="2694" w:type="dxa"/>
          </w:tcPr>
          <w:p w:rsidR="002817A0" w:rsidRPr="003E28C3" w:rsidRDefault="002817A0" w:rsidP="00F15DD2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</w:t>
            </w:r>
          </w:p>
          <w:p w:rsidR="002817A0" w:rsidRPr="003E28C3" w:rsidRDefault="002817A0" w:rsidP="00F15DD2">
            <w:pPr>
              <w:pStyle w:val="ConsPlusNormal"/>
              <w:tabs>
                <w:tab w:val="left" w:pos="1641"/>
              </w:tabs>
              <w:spacing w:line="20" w:lineRule="atLeast"/>
              <w:ind w:firstLine="0"/>
              <w:jc w:val="center"/>
              <w:rPr>
                <w:sz w:val="24"/>
                <w:szCs w:val="24"/>
              </w:rPr>
            </w:pPr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(9.1)</w:t>
            </w:r>
          </w:p>
        </w:tc>
        <w:tc>
          <w:tcPr>
            <w:tcW w:w="6484" w:type="dxa"/>
          </w:tcPr>
          <w:p w:rsidR="002817A0" w:rsidRPr="003E28C3" w:rsidRDefault="002817A0" w:rsidP="00F15DD2">
            <w:pPr>
              <w:pStyle w:val="ConsPlusNormal"/>
              <w:spacing w:line="20" w:lineRule="atLeast"/>
              <w:ind w:firstLine="318"/>
              <w:jc w:val="both"/>
              <w:rPr>
                <w:sz w:val="24"/>
                <w:szCs w:val="24"/>
              </w:rPr>
            </w:pPr>
            <w:proofErr w:type="gramStart"/>
            <w:r w:rsidRPr="003E28C3">
              <w:rPr>
                <w:rFonts w:ascii="Times New Roman" w:hAnsi="Times New Roman" w:cs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</w:tbl>
    <w:p w:rsidR="007F501E" w:rsidRPr="00150C53" w:rsidRDefault="007F501E" w:rsidP="007F501E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150C53">
        <w:rPr>
          <w:b/>
          <w:bCs/>
          <w:i/>
          <w:noProof/>
        </w:rPr>
        <w:t xml:space="preserve">Вспомогательные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150C53">
        <w:rPr>
          <w:b/>
          <w:bCs/>
          <w:i/>
          <w:noProof/>
        </w:rPr>
        <w:t>:</w:t>
      </w:r>
    </w:p>
    <w:p w:rsidR="007F501E" w:rsidRPr="002645BD" w:rsidRDefault="007F501E" w:rsidP="007F501E">
      <w:pPr>
        <w:autoSpaceDE w:val="0"/>
        <w:autoSpaceDN w:val="0"/>
        <w:adjustRightInd w:val="0"/>
        <w:jc w:val="both"/>
        <w:rPr>
          <w:noProof/>
        </w:rPr>
      </w:pPr>
      <w:r w:rsidRPr="00D91E31">
        <w:t>Не регламентируется</w:t>
      </w:r>
    </w:p>
    <w:p w:rsidR="007F501E" w:rsidRDefault="007F501E" w:rsidP="007F501E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150C53">
        <w:rPr>
          <w:b/>
          <w:bCs/>
          <w:i/>
        </w:rPr>
        <w:t>Условно</w:t>
      </w:r>
      <w:r w:rsidRPr="00150C53">
        <w:rPr>
          <w:b/>
          <w:bCs/>
          <w:i/>
          <w:noProof/>
        </w:rPr>
        <w:t xml:space="preserve"> </w:t>
      </w:r>
      <w:r w:rsidRPr="00150C53">
        <w:rPr>
          <w:b/>
          <w:bCs/>
          <w:i/>
        </w:rPr>
        <w:t>р</w:t>
      </w:r>
      <w:r w:rsidRPr="00150C53">
        <w:rPr>
          <w:b/>
          <w:bCs/>
          <w:i/>
          <w:noProof/>
        </w:rPr>
        <w:t xml:space="preserve">азрешенные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150C53">
        <w:rPr>
          <w:b/>
          <w:bCs/>
          <w:i/>
          <w:noProof/>
        </w:rPr>
        <w:t xml:space="preserve">: </w:t>
      </w:r>
    </w:p>
    <w:p w:rsidR="007F501E" w:rsidRPr="002645BD" w:rsidRDefault="007F501E" w:rsidP="007F501E">
      <w:pPr>
        <w:autoSpaceDE w:val="0"/>
        <w:autoSpaceDN w:val="0"/>
        <w:adjustRightInd w:val="0"/>
        <w:jc w:val="both"/>
        <w:rPr>
          <w:noProof/>
        </w:rPr>
      </w:pPr>
      <w:r w:rsidRPr="00D91E31">
        <w:t>Не регламентируется</w:t>
      </w:r>
    </w:p>
    <w:p w:rsidR="009C0616" w:rsidRPr="006F3047" w:rsidRDefault="009C0616" w:rsidP="009C0616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lastRenderedPageBreak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9C0616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9C0616" w:rsidRDefault="009C0616" w:rsidP="009C0616">
      <w:pPr>
        <w:tabs>
          <w:tab w:val="left" w:pos="284"/>
          <w:tab w:val="left" w:pos="567"/>
        </w:tabs>
        <w:jc w:val="both"/>
      </w:pPr>
      <w:r w:rsidRPr="00022C92">
        <w:rPr>
          <w:bCs/>
        </w:rPr>
        <w:t xml:space="preserve">– </w:t>
      </w:r>
      <w:r>
        <w:rPr>
          <w:bCs/>
        </w:rPr>
        <w:t>не подлежит установлению;</w:t>
      </w:r>
    </w:p>
    <w:p w:rsidR="009C0616" w:rsidRDefault="009C0616" w:rsidP="009C0616">
      <w:pPr>
        <w:tabs>
          <w:tab w:val="left" w:pos="284"/>
          <w:tab w:val="left" w:pos="567"/>
        </w:tabs>
        <w:spacing w:before="100"/>
        <w:ind w:firstLine="709"/>
        <w:jc w:val="both"/>
      </w:pPr>
      <w:r w:rsidRPr="00CD4C06">
        <w:t>2) минимальные отступы от границ земельных участков для зданий, строений, сооружений</w:t>
      </w:r>
      <w:r>
        <w:t>:</w:t>
      </w:r>
    </w:p>
    <w:p w:rsidR="009C0616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9C0616" w:rsidRDefault="009C0616" w:rsidP="009C0616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C0616" w:rsidRPr="00825930" w:rsidRDefault="009C0616" w:rsidP="009C061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9C0616" w:rsidRDefault="009C0616" w:rsidP="009C0616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533E6A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>:</w:t>
      </w:r>
      <w:r w:rsidRPr="00533E6A">
        <w:rPr>
          <w:b w:val="0"/>
          <w:szCs w:val="24"/>
          <w:lang w:val="ru-RU"/>
        </w:rPr>
        <w:t xml:space="preserve"> </w:t>
      </w:r>
    </w:p>
    <w:p w:rsidR="007F501E" w:rsidRPr="003C47AB" w:rsidRDefault="009C0616" w:rsidP="009C0616">
      <w:pPr>
        <w:autoSpaceDE w:val="0"/>
        <w:autoSpaceDN w:val="0"/>
        <w:adjustRightInd w:val="0"/>
        <w:jc w:val="both"/>
      </w:pPr>
      <w:r w:rsidRPr="00533E6A">
        <w:rPr>
          <w:bCs/>
        </w:rPr>
        <w:t>– не подлежит установлению</w:t>
      </w:r>
      <w:r>
        <w:rPr>
          <w:b/>
          <w:bCs/>
        </w:rPr>
        <w:t>.</w:t>
      </w:r>
    </w:p>
    <w:p w:rsidR="00A63DBA" w:rsidRPr="00A63DBA" w:rsidRDefault="00AF03BD" w:rsidP="00774299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Статья </w:t>
      </w:r>
      <w:r w:rsidR="007F501E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7</w:t>
      </w:r>
      <w:r w:rsidR="00465A13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1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. </w:t>
      </w:r>
      <w:r w:rsidR="00A63DBA" w:rsidRPr="00A63DBA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Зона </w:t>
      </w:r>
      <w:r w:rsidR="00A63DBA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в</w:t>
      </w:r>
      <w:r w:rsidR="00A63DBA" w:rsidRPr="00A63DBA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одны</w:t>
      </w:r>
      <w:r w:rsidR="00A63DBA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х</w:t>
      </w:r>
      <w:r w:rsidR="00A63DBA" w:rsidRPr="00A63DBA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объект</w:t>
      </w:r>
      <w:r w:rsidR="00A63DBA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ов </w:t>
      </w:r>
      <w:bookmarkEnd w:id="20"/>
    </w:p>
    <w:p w:rsidR="00A63DBA" w:rsidRDefault="00A63DBA" w:rsidP="00774299">
      <w:pPr>
        <w:pStyle w:val="22"/>
        <w:spacing w:line="216" w:lineRule="auto"/>
        <w:ind w:firstLine="709"/>
        <w:rPr>
          <w:b w:val="0"/>
          <w:color w:val="auto"/>
          <w:szCs w:val="24"/>
          <w:lang w:val="ru-RU"/>
        </w:rPr>
      </w:pPr>
      <w:r w:rsidRPr="006F3047">
        <w:rPr>
          <w:b w:val="0"/>
          <w:color w:val="auto"/>
          <w:szCs w:val="24"/>
          <w:lang w:val="ru-RU"/>
        </w:rPr>
        <w:t>Зона</w:t>
      </w:r>
      <w:r w:rsidR="00774299">
        <w:rPr>
          <w:b w:val="0"/>
          <w:color w:val="auto"/>
          <w:szCs w:val="24"/>
          <w:lang w:val="ru-RU"/>
        </w:rPr>
        <w:t xml:space="preserve"> водных объектов: В</w:t>
      </w:r>
      <w:r w:rsidRPr="006F3047">
        <w:rPr>
          <w:color w:val="auto"/>
          <w:szCs w:val="24"/>
          <w:lang w:val="ru-RU"/>
        </w:rPr>
        <w:t xml:space="preserve"> </w:t>
      </w:r>
      <w:proofErr w:type="gramStart"/>
      <w:r w:rsidRPr="006F3047">
        <w:rPr>
          <w:b w:val="0"/>
          <w:color w:val="auto"/>
          <w:szCs w:val="24"/>
          <w:lang w:val="ru-RU"/>
        </w:rPr>
        <w:t>выделена</w:t>
      </w:r>
      <w:proofErr w:type="gramEnd"/>
      <w:r w:rsidRPr="006F3047">
        <w:rPr>
          <w:b w:val="0"/>
          <w:color w:val="auto"/>
          <w:szCs w:val="24"/>
          <w:lang w:val="ru-RU"/>
        </w:rPr>
        <w:t xml:space="preserve"> для территорий, на которых размещаются все поверхностные водные объекты. </w:t>
      </w:r>
    </w:p>
    <w:p w:rsidR="00774299" w:rsidRPr="006F6CB8" w:rsidRDefault="00774299" w:rsidP="00774299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r w:rsidRPr="006F6CB8">
        <w:rPr>
          <w:b/>
          <w:bCs/>
          <w:i/>
          <w:noProof/>
        </w:rPr>
        <w:t xml:space="preserve">Основные </w:t>
      </w:r>
      <w:r w:rsidRPr="006F6CB8">
        <w:rPr>
          <w:b/>
          <w:bCs/>
          <w:i/>
        </w:rPr>
        <w:t>в</w:t>
      </w:r>
      <w:r w:rsidRPr="006F6CB8">
        <w:rPr>
          <w:b/>
          <w:bCs/>
          <w:i/>
          <w:noProof/>
        </w:rPr>
        <w:t xml:space="preserve">иды </w:t>
      </w:r>
      <w:r w:rsidRPr="006F6CB8">
        <w:rPr>
          <w:b/>
          <w:bCs/>
          <w:i/>
        </w:rPr>
        <w:t>р</w:t>
      </w:r>
      <w:r w:rsidRPr="006F6CB8">
        <w:rPr>
          <w:b/>
          <w:bCs/>
          <w:i/>
          <w:noProof/>
        </w:rPr>
        <w:t xml:space="preserve">азрешенного </w:t>
      </w:r>
      <w:r w:rsidRPr="006F6CB8">
        <w:rPr>
          <w:b/>
          <w:bCs/>
          <w:i/>
        </w:rPr>
        <w:t>и</w:t>
      </w:r>
      <w:r w:rsidRPr="006F6CB8">
        <w:rPr>
          <w:b/>
          <w:bCs/>
          <w:i/>
          <w:noProof/>
        </w:rPr>
        <w:t xml:space="preserve">спользования </w:t>
      </w:r>
      <w:r w:rsidRPr="006F6CB8">
        <w:rPr>
          <w:b/>
          <w:i/>
        </w:rPr>
        <w:t>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84"/>
      </w:tblGrid>
      <w:tr w:rsidR="00774299" w:rsidRPr="00E87B34" w:rsidTr="007F501E">
        <w:tc>
          <w:tcPr>
            <w:tcW w:w="2694" w:type="dxa"/>
          </w:tcPr>
          <w:p w:rsidR="00774299" w:rsidRPr="00E87B34" w:rsidRDefault="00774299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  <w:u w:val="single"/>
              </w:rPr>
            </w:pPr>
            <w:r w:rsidRPr="00E87B34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НАИМЕНОВАНИЕ ВИДА РАЗРЕШЕННОГО ИСПОЛЬЗОВАНИЯ </w:t>
            </w: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ЗЕМЕЛЬНОГО УЧАСТКА</w:t>
            </w:r>
          </w:p>
        </w:tc>
        <w:tc>
          <w:tcPr>
            <w:tcW w:w="6484" w:type="dxa"/>
            <w:vAlign w:val="center"/>
          </w:tcPr>
          <w:p w:rsidR="00774299" w:rsidRPr="00E87B34" w:rsidRDefault="00774299" w:rsidP="007F501E">
            <w:pPr>
              <w:pStyle w:val="nienie"/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smallCaps/>
                <w:szCs w:val="24"/>
                <w:u w:val="single"/>
              </w:rPr>
            </w:pPr>
            <w:r w:rsidRPr="00E87B34">
              <w:rPr>
                <w:rFonts w:ascii="Times New Roman" w:hAnsi="Times New Roman"/>
                <w:b/>
                <w:bCs/>
                <w:smallCap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</w:tr>
      <w:tr w:rsidR="00774299" w:rsidRPr="00E87B34" w:rsidTr="00094ADE">
        <w:trPr>
          <w:trHeight w:val="678"/>
        </w:trPr>
        <w:tc>
          <w:tcPr>
            <w:tcW w:w="2694" w:type="dxa"/>
          </w:tcPr>
          <w:p w:rsidR="00774299" w:rsidRDefault="00774299" w:rsidP="007742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Водные объекты</w:t>
            </w:r>
          </w:p>
          <w:p w:rsidR="00774299" w:rsidRPr="00903D59" w:rsidRDefault="00774299" w:rsidP="007742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(11.0)</w:t>
            </w:r>
          </w:p>
        </w:tc>
        <w:tc>
          <w:tcPr>
            <w:tcW w:w="6484" w:type="dxa"/>
          </w:tcPr>
          <w:p w:rsidR="00774299" w:rsidRPr="00903D59" w:rsidRDefault="00774299" w:rsidP="007F50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</w:tr>
      <w:tr w:rsidR="00774299" w:rsidRPr="00E87B34" w:rsidTr="007F501E">
        <w:trPr>
          <w:trHeight w:val="1123"/>
        </w:trPr>
        <w:tc>
          <w:tcPr>
            <w:tcW w:w="2694" w:type="dxa"/>
          </w:tcPr>
          <w:p w:rsidR="00774299" w:rsidRDefault="00774299" w:rsidP="007742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Общее пользование водными объектами</w:t>
            </w:r>
          </w:p>
          <w:p w:rsidR="00774299" w:rsidRPr="00903D59" w:rsidRDefault="00774299" w:rsidP="007742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(11.1)</w:t>
            </w:r>
          </w:p>
        </w:tc>
        <w:tc>
          <w:tcPr>
            <w:tcW w:w="6484" w:type="dxa"/>
          </w:tcPr>
          <w:p w:rsidR="00774299" w:rsidRPr="00903D59" w:rsidRDefault="00774299" w:rsidP="007F50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3D59">
              <w:rPr>
                <w:rFonts w:ascii="Times New Roman" w:hAnsi="Times New Roman" w:cs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</w:tr>
    </w:tbl>
    <w:p w:rsidR="00774299" w:rsidRPr="00150C53" w:rsidRDefault="00774299" w:rsidP="00774299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150C53">
        <w:rPr>
          <w:b/>
          <w:bCs/>
          <w:i/>
          <w:noProof/>
        </w:rPr>
        <w:t xml:space="preserve">Вспомогательные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150C53">
        <w:rPr>
          <w:b/>
          <w:bCs/>
          <w:i/>
          <w:noProof/>
        </w:rPr>
        <w:t>:</w:t>
      </w:r>
    </w:p>
    <w:p w:rsidR="00774299" w:rsidRPr="002645BD" w:rsidRDefault="00774299" w:rsidP="00774299">
      <w:pPr>
        <w:autoSpaceDE w:val="0"/>
        <w:autoSpaceDN w:val="0"/>
        <w:adjustRightInd w:val="0"/>
        <w:jc w:val="both"/>
        <w:rPr>
          <w:noProof/>
        </w:rPr>
      </w:pPr>
      <w:r w:rsidRPr="00D91E31">
        <w:t>Не регламентируется</w:t>
      </w:r>
    </w:p>
    <w:p w:rsidR="00774299" w:rsidRDefault="00774299" w:rsidP="00774299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i/>
          <w:noProof/>
        </w:rPr>
      </w:pPr>
      <w:r w:rsidRPr="00150C53">
        <w:rPr>
          <w:b/>
          <w:bCs/>
          <w:i/>
        </w:rPr>
        <w:t>Условно</w:t>
      </w:r>
      <w:r w:rsidRPr="00150C53">
        <w:rPr>
          <w:b/>
          <w:bCs/>
          <w:i/>
          <w:noProof/>
        </w:rPr>
        <w:t xml:space="preserve"> </w:t>
      </w:r>
      <w:r w:rsidRPr="00150C53">
        <w:rPr>
          <w:b/>
          <w:bCs/>
          <w:i/>
        </w:rPr>
        <w:t>р</w:t>
      </w:r>
      <w:r w:rsidRPr="00150C53">
        <w:rPr>
          <w:b/>
          <w:bCs/>
          <w:i/>
          <w:noProof/>
        </w:rPr>
        <w:t xml:space="preserve">азрешенные </w:t>
      </w:r>
      <w:r w:rsidRPr="00150C53">
        <w:rPr>
          <w:b/>
          <w:bCs/>
          <w:i/>
        </w:rPr>
        <w:t>в</w:t>
      </w:r>
      <w:r w:rsidRPr="00150C53">
        <w:rPr>
          <w:b/>
          <w:bCs/>
          <w:i/>
          <w:noProof/>
        </w:rPr>
        <w:t xml:space="preserve">иды </w:t>
      </w:r>
      <w:r w:rsidRPr="00210B16">
        <w:rPr>
          <w:b/>
          <w:bCs/>
          <w:i/>
        </w:rPr>
        <w:t>р</w:t>
      </w:r>
      <w:r w:rsidRPr="00210B16">
        <w:rPr>
          <w:b/>
          <w:bCs/>
          <w:i/>
          <w:noProof/>
        </w:rPr>
        <w:t xml:space="preserve">азрешенного </w:t>
      </w:r>
      <w:r w:rsidRPr="00210B16">
        <w:rPr>
          <w:b/>
          <w:bCs/>
          <w:i/>
        </w:rPr>
        <w:t>и</w:t>
      </w:r>
      <w:r w:rsidRPr="00210B16">
        <w:rPr>
          <w:b/>
          <w:bCs/>
          <w:i/>
          <w:noProof/>
        </w:rPr>
        <w:t xml:space="preserve">спользования </w:t>
      </w:r>
      <w:r w:rsidRPr="00210B16">
        <w:rPr>
          <w:b/>
          <w:i/>
        </w:rPr>
        <w:t>земельных участков и объектов капитального строительства</w:t>
      </w:r>
      <w:r w:rsidRPr="00150C53">
        <w:rPr>
          <w:b/>
          <w:bCs/>
          <w:i/>
          <w:noProof/>
        </w:rPr>
        <w:t xml:space="preserve">: </w:t>
      </w:r>
    </w:p>
    <w:p w:rsidR="00774299" w:rsidRPr="002645BD" w:rsidRDefault="00774299" w:rsidP="00774299">
      <w:pPr>
        <w:autoSpaceDE w:val="0"/>
        <w:autoSpaceDN w:val="0"/>
        <w:adjustRightInd w:val="0"/>
        <w:jc w:val="both"/>
        <w:rPr>
          <w:noProof/>
        </w:rPr>
      </w:pPr>
      <w:r w:rsidRPr="00D91E31">
        <w:t>Не регламентируется</w:t>
      </w:r>
    </w:p>
    <w:p w:rsidR="00824E29" w:rsidRPr="006F3047" w:rsidRDefault="00824E29" w:rsidP="00824E29">
      <w:pPr>
        <w:pStyle w:val="nienie"/>
        <w:spacing w:before="120" w:after="120"/>
        <w:ind w:left="0" w:firstLine="709"/>
        <w:rPr>
          <w:rFonts w:ascii="Times New Roman" w:hAnsi="Times New Roman"/>
          <w:b/>
          <w:szCs w:val="24"/>
          <w:u w:val="single"/>
        </w:rPr>
      </w:pPr>
      <w:r w:rsidRPr="00D01DDD">
        <w:rPr>
          <w:b/>
          <w:u w:val="singl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6F3047">
        <w:rPr>
          <w:rFonts w:ascii="Times New Roman" w:hAnsi="Times New Roman"/>
          <w:b/>
          <w:szCs w:val="24"/>
          <w:u w:val="single"/>
        </w:rPr>
        <w:t>:</w:t>
      </w:r>
    </w:p>
    <w:p w:rsidR="00824E29" w:rsidRDefault="00824E29" w:rsidP="00824E29">
      <w:pPr>
        <w:tabs>
          <w:tab w:val="left" w:pos="284"/>
          <w:tab w:val="left" w:pos="567"/>
        </w:tabs>
        <w:spacing w:before="100"/>
        <w:ind w:firstLine="709"/>
        <w:jc w:val="both"/>
      </w:pPr>
      <w:r>
        <w:lastRenderedPageBreak/>
        <w:t>1) предельные (минимальные и максимальные) размеры земельных участков (</w:t>
      </w:r>
      <w:r w:rsidRPr="00D01DDD">
        <w:t>площадь</w:t>
      </w:r>
      <w:r>
        <w:t>):</w:t>
      </w:r>
    </w:p>
    <w:p w:rsidR="00824E29" w:rsidRDefault="00824E29" w:rsidP="00824E29">
      <w:pPr>
        <w:tabs>
          <w:tab w:val="left" w:pos="284"/>
          <w:tab w:val="left" w:pos="567"/>
        </w:tabs>
        <w:jc w:val="both"/>
      </w:pPr>
      <w:r w:rsidRPr="00022C92">
        <w:rPr>
          <w:bCs/>
        </w:rPr>
        <w:t xml:space="preserve">– </w:t>
      </w:r>
      <w:r>
        <w:rPr>
          <w:bCs/>
        </w:rPr>
        <w:t>не подлежит установлению;</w:t>
      </w:r>
    </w:p>
    <w:p w:rsidR="00824E29" w:rsidRDefault="00824E29" w:rsidP="00824E29">
      <w:pPr>
        <w:tabs>
          <w:tab w:val="left" w:pos="284"/>
          <w:tab w:val="left" w:pos="567"/>
        </w:tabs>
        <w:spacing w:before="100"/>
        <w:ind w:firstLine="709"/>
        <w:jc w:val="both"/>
      </w:pPr>
      <w:r w:rsidRPr="00CD4C06">
        <w:t>2) минимальные отступы от границ земельных участков для зданий, строений, сооружений</w:t>
      </w:r>
      <w:r>
        <w:t>:</w:t>
      </w:r>
    </w:p>
    <w:p w:rsidR="00824E29" w:rsidRDefault="00824E29" w:rsidP="00824E29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824E29" w:rsidRDefault="00824E29" w:rsidP="00824E29">
      <w:pPr>
        <w:pStyle w:val="ConsPlusNormal"/>
        <w:spacing w:before="10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30">
        <w:rPr>
          <w:rFonts w:ascii="Times New Roman" w:hAnsi="Times New Roman" w:cs="Times New Roman"/>
          <w:sz w:val="24"/>
          <w:szCs w:val="24"/>
        </w:rPr>
        <w:t>3) предельное количество этажей зданий, строений, сооружений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4E29" w:rsidRPr="00825930" w:rsidRDefault="00824E29" w:rsidP="00824E2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2C9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не подлежит установлению;</w:t>
      </w:r>
    </w:p>
    <w:p w:rsidR="00824E29" w:rsidRDefault="00824E29" w:rsidP="00824E29">
      <w:pPr>
        <w:pStyle w:val="22"/>
        <w:tabs>
          <w:tab w:val="left" w:pos="-142"/>
          <w:tab w:val="left" w:pos="142"/>
        </w:tabs>
        <w:suppressAutoHyphens/>
        <w:spacing w:before="100"/>
        <w:ind w:firstLine="709"/>
        <w:rPr>
          <w:b w:val="0"/>
          <w:szCs w:val="24"/>
          <w:lang w:val="ru-RU"/>
        </w:rPr>
      </w:pPr>
      <w:r w:rsidRPr="00533E6A">
        <w:rPr>
          <w:b w:val="0"/>
          <w:szCs w:val="24"/>
          <w:lang w:val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b w:val="0"/>
          <w:szCs w:val="24"/>
          <w:lang w:val="ru-RU"/>
        </w:rPr>
        <w:t>:</w:t>
      </w:r>
      <w:r w:rsidRPr="00533E6A">
        <w:rPr>
          <w:b w:val="0"/>
          <w:szCs w:val="24"/>
          <w:lang w:val="ru-RU"/>
        </w:rPr>
        <w:t xml:space="preserve"> </w:t>
      </w:r>
    </w:p>
    <w:p w:rsidR="00774299" w:rsidRPr="003C47AB" w:rsidRDefault="00824E29" w:rsidP="00824E29">
      <w:pPr>
        <w:autoSpaceDE w:val="0"/>
        <w:autoSpaceDN w:val="0"/>
        <w:adjustRightInd w:val="0"/>
        <w:jc w:val="both"/>
      </w:pPr>
      <w:r w:rsidRPr="00533E6A">
        <w:rPr>
          <w:bCs/>
        </w:rPr>
        <w:t>– не подлежит установлению</w:t>
      </w:r>
      <w:r>
        <w:rPr>
          <w:b/>
          <w:bCs/>
        </w:rPr>
        <w:t>.</w:t>
      </w:r>
    </w:p>
    <w:p w:rsidR="00774299" w:rsidRPr="00774299" w:rsidRDefault="00A63DBA" w:rsidP="00774299">
      <w:pPr>
        <w:pStyle w:val="22"/>
        <w:spacing w:before="60" w:after="60" w:line="216" w:lineRule="auto"/>
        <w:ind w:firstLine="709"/>
        <w:rPr>
          <w:color w:val="auto"/>
          <w:szCs w:val="24"/>
          <w:lang w:val="ru-RU"/>
        </w:rPr>
      </w:pPr>
      <w:r w:rsidRPr="00774299">
        <w:rPr>
          <w:color w:val="auto"/>
          <w:szCs w:val="24"/>
          <w:lang w:val="ru-RU"/>
        </w:rPr>
        <w:t xml:space="preserve">Примечание: </w:t>
      </w:r>
    </w:p>
    <w:p w:rsidR="00A63DBA" w:rsidRPr="006F3047" w:rsidRDefault="00774299" w:rsidP="00774299">
      <w:pPr>
        <w:pStyle w:val="22"/>
        <w:spacing w:before="80" w:line="216" w:lineRule="auto"/>
        <w:ind w:firstLine="709"/>
        <w:rPr>
          <w:b w:val="0"/>
          <w:color w:val="auto"/>
          <w:szCs w:val="24"/>
          <w:lang w:val="ru-RU"/>
        </w:rPr>
      </w:pPr>
      <w:r>
        <w:rPr>
          <w:b w:val="0"/>
          <w:color w:val="auto"/>
          <w:szCs w:val="24"/>
          <w:lang w:val="ru-RU"/>
        </w:rPr>
        <w:t>П</w:t>
      </w:r>
      <w:r w:rsidR="00A63DBA" w:rsidRPr="006F3047">
        <w:rPr>
          <w:b w:val="0"/>
          <w:color w:val="auto"/>
          <w:szCs w:val="24"/>
          <w:lang w:val="ru-RU"/>
        </w:rPr>
        <w:t xml:space="preserve">ри пользовании водными объектами общего пользования </w:t>
      </w:r>
      <w:r w:rsidR="00A63DBA">
        <w:rPr>
          <w:b w:val="0"/>
          <w:color w:val="auto"/>
          <w:szCs w:val="24"/>
          <w:lang w:val="ru-RU"/>
        </w:rPr>
        <w:t xml:space="preserve">следует </w:t>
      </w:r>
      <w:r w:rsidR="00A63DBA" w:rsidRPr="006F3047">
        <w:rPr>
          <w:b w:val="0"/>
          <w:color w:val="auto"/>
          <w:szCs w:val="24"/>
          <w:lang w:val="ru-RU"/>
        </w:rPr>
        <w:t xml:space="preserve">руководствоваться </w:t>
      </w:r>
      <w:r w:rsidR="00A63DBA" w:rsidRPr="006F3047">
        <w:rPr>
          <w:b w:val="0"/>
          <w:bCs/>
          <w:color w:val="auto"/>
          <w:szCs w:val="24"/>
          <w:lang w:val="ru-RU"/>
        </w:rPr>
        <w:t>Постановлением администрации Лежневского муниципального района ивановской области от 11.12.2014</w:t>
      </w:r>
      <w:r w:rsidR="00094ADE">
        <w:rPr>
          <w:b w:val="0"/>
          <w:bCs/>
          <w:color w:val="auto"/>
          <w:szCs w:val="24"/>
          <w:lang w:val="ru-RU"/>
        </w:rPr>
        <w:t xml:space="preserve"> </w:t>
      </w:r>
      <w:r w:rsidR="00A63DBA" w:rsidRPr="006F3047">
        <w:rPr>
          <w:b w:val="0"/>
          <w:bCs/>
          <w:color w:val="auto"/>
          <w:szCs w:val="24"/>
          <w:lang w:val="ru-RU"/>
        </w:rPr>
        <w:t xml:space="preserve">№ 807 </w:t>
      </w:r>
      <w:r w:rsidR="00094ADE">
        <w:rPr>
          <w:b w:val="0"/>
          <w:bCs/>
          <w:color w:val="auto"/>
          <w:szCs w:val="24"/>
          <w:lang w:val="ru-RU"/>
        </w:rPr>
        <w:t>«</w:t>
      </w:r>
      <w:r w:rsidR="00A63DBA" w:rsidRPr="006F3047">
        <w:rPr>
          <w:b w:val="0"/>
          <w:bCs/>
          <w:color w:val="auto"/>
          <w:szCs w:val="24"/>
          <w:lang w:val="ru-RU"/>
        </w:rPr>
        <w:t>Об утверждении Правил использования водных объектов общего пользования для личных и бытовых нужд</w:t>
      </w:r>
      <w:r w:rsidR="00A63DBA" w:rsidRPr="006F3047">
        <w:rPr>
          <w:b w:val="0"/>
          <w:color w:val="auto"/>
          <w:szCs w:val="24"/>
          <w:lang w:val="ru-RU"/>
        </w:rPr>
        <w:t> </w:t>
      </w:r>
      <w:r w:rsidR="00A63DBA" w:rsidRPr="006F3047">
        <w:rPr>
          <w:b w:val="0"/>
          <w:bCs/>
          <w:color w:val="auto"/>
          <w:szCs w:val="24"/>
          <w:lang w:val="ru-RU"/>
        </w:rPr>
        <w:t>на территории Лежневского муниципального района Ивановской области</w:t>
      </w:r>
      <w:r w:rsidR="00094ADE">
        <w:rPr>
          <w:b w:val="0"/>
          <w:bCs/>
          <w:color w:val="auto"/>
          <w:szCs w:val="24"/>
          <w:lang w:val="ru-RU"/>
        </w:rPr>
        <w:t>».</w:t>
      </w:r>
    </w:p>
    <w:p w:rsidR="00AF03BD" w:rsidRPr="00AF03BD" w:rsidRDefault="00A63DBA" w:rsidP="00094ADE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bookmarkStart w:id="22" w:name="_Toc527916172"/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Статья </w:t>
      </w:r>
      <w:r w:rsidR="00366066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7</w:t>
      </w:r>
      <w:r w:rsidR="00465A13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.1. </w:t>
      </w:r>
      <w:r w:rsidR="00AF03BD" w:rsidRPr="00AF03BD">
        <w:rPr>
          <w:rFonts w:ascii="Times New Roman" w:hAnsi="Times New Roman" w:cs="Times New Roman"/>
          <w:i w:val="0"/>
          <w:sz w:val="24"/>
          <w:szCs w:val="24"/>
        </w:rPr>
        <w:t>Ограничения использования земельных участков и объектов капитального строительства на территории зон охраны водных объектов</w:t>
      </w:r>
      <w:bookmarkEnd w:id="21"/>
      <w:bookmarkEnd w:id="22"/>
    </w:p>
    <w:p w:rsidR="00AF03BD" w:rsidRPr="00AF03BD" w:rsidRDefault="00AF03BD" w:rsidP="00094ADE">
      <w:pPr>
        <w:autoSpaceDE w:val="0"/>
        <w:autoSpaceDN w:val="0"/>
        <w:adjustRightInd w:val="0"/>
        <w:ind w:firstLine="709"/>
        <w:jc w:val="both"/>
        <w:rPr>
          <w:bCs/>
          <w:noProof/>
        </w:rPr>
      </w:pPr>
      <w:r w:rsidRPr="00AF03BD">
        <w:rPr>
          <w:bCs/>
          <w:noProof/>
        </w:rPr>
        <w:t>Зоны охраны водных объектов на территории поселения представлены водоохранными зонами рек и ручьев, озер и водохранилищ и зонами охраны источников водоснабжения.</w:t>
      </w:r>
    </w:p>
    <w:p w:rsidR="00AF03BD" w:rsidRPr="00AF03BD" w:rsidRDefault="00AF03BD" w:rsidP="00094ADE">
      <w:pPr>
        <w:autoSpaceDE w:val="0"/>
        <w:autoSpaceDN w:val="0"/>
        <w:adjustRightInd w:val="0"/>
        <w:spacing w:before="60" w:after="60"/>
        <w:ind w:firstLine="709"/>
        <w:jc w:val="both"/>
        <w:rPr>
          <w:b/>
          <w:bCs/>
          <w:noProof/>
        </w:rPr>
      </w:pPr>
      <w:r w:rsidRPr="00AF03BD">
        <w:rPr>
          <w:b/>
          <w:bCs/>
          <w:noProof/>
        </w:rPr>
        <w:t>Водоохранные зоны</w:t>
      </w:r>
    </w:p>
    <w:p w:rsidR="00AF03BD" w:rsidRPr="00AF03BD" w:rsidRDefault="00AF03BD" w:rsidP="00094ADE">
      <w:pPr>
        <w:autoSpaceDE w:val="0"/>
        <w:autoSpaceDN w:val="0"/>
        <w:adjustRightInd w:val="0"/>
        <w:ind w:firstLine="709"/>
        <w:jc w:val="both"/>
        <w:rPr>
          <w:bCs/>
          <w:noProof/>
        </w:rPr>
      </w:pPr>
      <w:r w:rsidRPr="00AF03BD">
        <w:rPr>
          <w:bCs/>
          <w:noProof/>
        </w:rPr>
        <w:t>Водоохранные зоны выделяются в целях предупреждения и предотвращения загрязнения поверхностных вод, сохранения среды обитания объектов водного, животного и растительного мира.</w:t>
      </w:r>
    </w:p>
    <w:p w:rsidR="002B0DB2" w:rsidRPr="002B0DB2" w:rsidRDefault="002B0DB2" w:rsidP="00094ADE">
      <w:pPr>
        <w:spacing w:before="60" w:after="60"/>
        <w:ind w:firstLine="709"/>
        <w:jc w:val="both"/>
        <w:rPr>
          <w:b/>
          <w:bCs/>
        </w:rPr>
      </w:pPr>
      <w:r w:rsidRPr="002B0DB2">
        <w:rPr>
          <w:b/>
          <w:bCs/>
        </w:rPr>
        <w:t>В границах водоохранных зон запрещаются:</w:t>
      </w:r>
    </w:p>
    <w:p w:rsidR="002B0DB2" w:rsidRPr="002B0DB2" w:rsidRDefault="002B0DB2" w:rsidP="00094ADE">
      <w:pPr>
        <w:ind w:firstLine="709"/>
        <w:jc w:val="both"/>
        <w:rPr>
          <w:bCs/>
        </w:rPr>
      </w:pPr>
      <w:r w:rsidRPr="002B0DB2">
        <w:rPr>
          <w:bCs/>
        </w:rPr>
        <w:t>1) использование сточных вод для удобрения почв;</w:t>
      </w:r>
    </w:p>
    <w:p w:rsidR="002B0DB2" w:rsidRPr="002B0DB2" w:rsidRDefault="002B0DB2" w:rsidP="00094ADE">
      <w:pPr>
        <w:ind w:firstLine="709"/>
        <w:jc w:val="both"/>
        <w:rPr>
          <w:bCs/>
        </w:rPr>
      </w:pPr>
      <w:r w:rsidRPr="002B0DB2">
        <w:rPr>
          <w:bCs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2B0DB2" w:rsidRPr="002B0DB2" w:rsidRDefault="002B0DB2" w:rsidP="00094ADE">
      <w:pPr>
        <w:ind w:firstLine="709"/>
        <w:jc w:val="both"/>
        <w:rPr>
          <w:bCs/>
        </w:rPr>
      </w:pPr>
      <w:r w:rsidRPr="002B0DB2">
        <w:rPr>
          <w:bCs/>
        </w:rPr>
        <w:t>3) осуществление авиационных мер по борьбе с вредителями и болезнями растений;</w:t>
      </w:r>
    </w:p>
    <w:p w:rsidR="002B0DB2" w:rsidRPr="002B0DB2" w:rsidRDefault="002B0DB2" w:rsidP="00094ADE">
      <w:pPr>
        <w:ind w:firstLine="709"/>
        <w:jc w:val="both"/>
        <w:rPr>
          <w:bCs/>
        </w:rPr>
      </w:pPr>
      <w:r w:rsidRPr="002B0DB2">
        <w:rPr>
          <w:bCs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2B0DB2" w:rsidRPr="002B0DB2" w:rsidRDefault="002B0DB2" w:rsidP="00094ADE">
      <w:pPr>
        <w:ind w:firstLine="709"/>
        <w:jc w:val="both"/>
        <w:rPr>
          <w:bCs/>
        </w:rPr>
      </w:pPr>
      <w:r w:rsidRPr="002B0DB2">
        <w:rPr>
          <w:bCs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r>
        <w:rPr>
          <w:bCs/>
        </w:rPr>
        <w:t xml:space="preserve">законодательством </w:t>
      </w:r>
      <w:r w:rsidRPr="002B0DB2">
        <w:rPr>
          <w:bCs/>
        </w:rPr>
        <w:t>в области охраны окружающей среды.</w:t>
      </w:r>
    </w:p>
    <w:p w:rsidR="002B0DB2" w:rsidRPr="002B0DB2" w:rsidRDefault="002B0DB2" w:rsidP="00094ADE">
      <w:pPr>
        <w:ind w:firstLine="709"/>
        <w:jc w:val="both"/>
        <w:rPr>
          <w:bCs/>
        </w:rPr>
      </w:pPr>
      <w:r w:rsidRPr="002B0DB2">
        <w:rPr>
          <w:bCs/>
        </w:rPr>
        <w:t xml:space="preserve">В границах прибрежных защитных полос наряду с установленными </w:t>
      </w:r>
      <w:r>
        <w:rPr>
          <w:bCs/>
        </w:rPr>
        <w:t xml:space="preserve">ограничениями для водоохранных зон </w:t>
      </w:r>
      <w:r w:rsidRPr="002B0DB2">
        <w:rPr>
          <w:bCs/>
        </w:rPr>
        <w:t>запрещаются:</w:t>
      </w:r>
    </w:p>
    <w:p w:rsidR="002B0DB2" w:rsidRPr="002B0DB2" w:rsidRDefault="002B0DB2" w:rsidP="00C770F4">
      <w:pPr>
        <w:jc w:val="both"/>
        <w:rPr>
          <w:bCs/>
        </w:rPr>
      </w:pPr>
      <w:r w:rsidRPr="002B0DB2">
        <w:rPr>
          <w:bCs/>
        </w:rPr>
        <w:t>1) распашка земель;</w:t>
      </w:r>
    </w:p>
    <w:p w:rsidR="002B0DB2" w:rsidRPr="002B0DB2" w:rsidRDefault="002B0DB2" w:rsidP="00C770F4">
      <w:pPr>
        <w:jc w:val="both"/>
        <w:rPr>
          <w:bCs/>
        </w:rPr>
      </w:pPr>
      <w:r w:rsidRPr="002B0DB2">
        <w:rPr>
          <w:bCs/>
        </w:rPr>
        <w:t>2) размещение отвалов размываемых грунтов;</w:t>
      </w:r>
    </w:p>
    <w:p w:rsidR="002B0DB2" w:rsidRPr="002B0DB2" w:rsidRDefault="002B0DB2" w:rsidP="00C770F4">
      <w:pPr>
        <w:jc w:val="both"/>
        <w:rPr>
          <w:bCs/>
        </w:rPr>
      </w:pPr>
      <w:r w:rsidRPr="002B0DB2">
        <w:rPr>
          <w:bCs/>
        </w:rPr>
        <w:t>3) выпас сельскохозяйственных животных и организация для них летних лагерей, ванн.</w:t>
      </w:r>
    </w:p>
    <w:p w:rsidR="00AF03BD" w:rsidRPr="00AF03BD" w:rsidRDefault="00AF03BD" w:rsidP="00094ADE">
      <w:pPr>
        <w:autoSpaceDE w:val="0"/>
        <w:autoSpaceDN w:val="0"/>
        <w:adjustRightInd w:val="0"/>
        <w:spacing w:before="60" w:after="60"/>
        <w:ind w:firstLine="709"/>
        <w:jc w:val="both"/>
        <w:rPr>
          <w:b/>
          <w:bCs/>
          <w:noProof/>
        </w:rPr>
      </w:pPr>
      <w:r w:rsidRPr="00AF03BD">
        <w:rPr>
          <w:b/>
          <w:bCs/>
          <w:noProof/>
        </w:rPr>
        <w:t>Зоны санитарной охраны источников  водоснабжения</w:t>
      </w:r>
    </w:p>
    <w:p w:rsidR="00AF03BD" w:rsidRPr="00AF03BD" w:rsidRDefault="00AF03BD" w:rsidP="00094ADE">
      <w:pPr>
        <w:ind w:firstLine="709"/>
        <w:jc w:val="both"/>
      </w:pPr>
      <w:r w:rsidRPr="00AF03BD">
        <w:lastRenderedPageBreak/>
        <w:t xml:space="preserve">Целью создания и обеспечения режима в зоне санитарной охраны (ЗСО) является санитарная охрана источников водоснабжения и водопроводных сооружений, а также территорий, на которых они расположены, от загрязнения. Зоны санитарной охраны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</w:t>
      </w:r>
      <w:smartTag w:uri="urn:schemas-microsoft-com:office:smarttags" w:element="PersonName">
        <w:smartTagPr>
          <w:attr w:name="ProductID" w:val="- защита"/>
        </w:smartTagPr>
        <w:r w:rsidRPr="00AF03BD">
          <w:t>- защита</w:t>
        </w:r>
      </w:smartTag>
      <w:r w:rsidRPr="00AF03BD">
        <w:t xml:space="preserve">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AF03BD" w:rsidRPr="00AF03BD" w:rsidRDefault="00AF03BD" w:rsidP="00094ADE">
      <w:pPr>
        <w:ind w:firstLine="709"/>
        <w:jc w:val="both"/>
      </w:pPr>
      <w:r w:rsidRPr="00AF03BD">
        <w:t xml:space="preserve">Граница первого пояса устанавливается на расстоянии не менее </w:t>
      </w:r>
      <w:smartTag w:uri="urn:schemas-microsoft-com:office:smarttags" w:element="metricconverter">
        <w:smartTagPr>
          <w:attr w:name="ProductID" w:val="30 метров"/>
        </w:smartTagPr>
        <w:r w:rsidRPr="00AF03BD">
          <w:t>30 метров</w:t>
        </w:r>
      </w:smartTag>
      <w:r w:rsidRPr="00AF03BD">
        <w:t xml:space="preserve"> от водозабора - при использовании защищенных подземных вод и на расстоянии не менее </w:t>
      </w:r>
      <w:smartTag w:uri="urn:schemas-microsoft-com:office:smarttags" w:element="metricconverter">
        <w:smartTagPr>
          <w:attr w:name="ProductID" w:val="50 метров"/>
        </w:smartTagPr>
        <w:r w:rsidRPr="00AF03BD">
          <w:t>50 метров</w:t>
        </w:r>
      </w:smartTag>
      <w:r w:rsidRPr="00AF03BD">
        <w:t xml:space="preserve"> - при использовании недостаточно защищенных подземных вод.</w:t>
      </w:r>
    </w:p>
    <w:p w:rsidR="00AF03BD" w:rsidRPr="00AF03BD" w:rsidRDefault="00AF03BD" w:rsidP="00094ADE">
      <w:pPr>
        <w:ind w:firstLine="709"/>
        <w:jc w:val="both"/>
      </w:pPr>
      <w:r w:rsidRPr="00AF03BD">
        <w:t xml:space="preserve">Граница первого </w:t>
      </w:r>
      <w:proofErr w:type="gramStart"/>
      <w:r w:rsidRPr="00AF03BD">
        <w:t>пояса зоны санитарной охраны группы подземных водозаборов</w:t>
      </w:r>
      <w:proofErr w:type="gramEnd"/>
      <w:r w:rsidRPr="00AF03BD">
        <w:t xml:space="preserve"> должна находиться на расстоянии не менее 30 и </w:t>
      </w:r>
      <w:smartTag w:uri="urn:schemas-microsoft-com:office:smarttags" w:element="metricconverter">
        <w:smartTagPr>
          <w:attr w:name="ProductID" w:val="50 метров"/>
        </w:smartTagPr>
        <w:r w:rsidRPr="00AF03BD">
          <w:t>50 метров</w:t>
        </w:r>
      </w:smartTag>
      <w:r w:rsidRPr="00AF03BD">
        <w:t xml:space="preserve"> от крайних скважин.</w:t>
      </w:r>
    </w:p>
    <w:p w:rsidR="00AF03BD" w:rsidRPr="00AF03BD" w:rsidRDefault="00AF03BD" w:rsidP="00094ADE">
      <w:pPr>
        <w:ind w:firstLine="709"/>
        <w:jc w:val="both"/>
      </w:pPr>
      <w:r w:rsidRPr="00AF03BD">
        <w:t>Санитарная охрана водоводов обеспечивается санитарно-защитной полосой.</w:t>
      </w:r>
    </w:p>
    <w:p w:rsidR="00AF03BD" w:rsidRDefault="00AF03BD" w:rsidP="00094ADE">
      <w:pPr>
        <w:autoSpaceDE w:val="0"/>
        <w:autoSpaceDN w:val="0"/>
        <w:adjustRightInd w:val="0"/>
        <w:ind w:firstLine="709"/>
        <w:jc w:val="both"/>
      </w:pPr>
      <w:r w:rsidRPr="00AF03BD">
        <w:t>Мероприятия на территории зоны санитарной охраны подземных источников водоснабжения определены в СанПиН 2.1.4.1110-02.</w:t>
      </w:r>
    </w:p>
    <w:p w:rsidR="003D577B" w:rsidRPr="003D577B" w:rsidRDefault="003D577B" w:rsidP="00094ADE">
      <w:pPr>
        <w:pStyle w:val="2"/>
        <w:spacing w:after="240"/>
        <w:ind w:firstLine="709"/>
        <w:rPr>
          <w:rFonts w:ascii="Times New Roman" w:hAnsi="Times New Roman" w:cs="Times New Roman"/>
          <w:i w:val="0"/>
          <w:sz w:val="24"/>
          <w:szCs w:val="24"/>
        </w:rPr>
      </w:pPr>
      <w:bookmarkStart w:id="23" w:name="_Toc527916173"/>
      <w:r w:rsidRPr="003D577B">
        <w:rPr>
          <w:rFonts w:ascii="Times New Roman" w:hAnsi="Times New Roman" w:cs="Times New Roman"/>
          <w:i w:val="0"/>
          <w:sz w:val="24"/>
          <w:szCs w:val="24"/>
        </w:rPr>
        <w:t xml:space="preserve">Статья </w:t>
      </w:r>
      <w:r w:rsidR="00094ADE">
        <w:rPr>
          <w:rFonts w:ascii="Times New Roman" w:hAnsi="Times New Roman" w:cs="Times New Roman"/>
          <w:i w:val="0"/>
          <w:sz w:val="24"/>
          <w:szCs w:val="24"/>
        </w:rPr>
        <w:t>7</w:t>
      </w:r>
      <w:r w:rsidR="00465A13">
        <w:rPr>
          <w:rFonts w:ascii="Times New Roman" w:hAnsi="Times New Roman" w:cs="Times New Roman"/>
          <w:i w:val="0"/>
          <w:sz w:val="24"/>
          <w:szCs w:val="24"/>
        </w:rPr>
        <w:t>2</w:t>
      </w:r>
      <w:r w:rsidRPr="003D577B">
        <w:rPr>
          <w:rFonts w:ascii="Times New Roman" w:hAnsi="Times New Roman" w:cs="Times New Roman"/>
          <w:i w:val="0"/>
          <w:sz w:val="24"/>
          <w:szCs w:val="24"/>
        </w:rPr>
        <w:t>. Правовой режим использования земель лесного фонда</w:t>
      </w:r>
      <w:bookmarkEnd w:id="23"/>
    </w:p>
    <w:p w:rsidR="003D577B" w:rsidRPr="00AF03BD" w:rsidRDefault="003D577B" w:rsidP="00094ADE">
      <w:pPr>
        <w:autoSpaceDE w:val="0"/>
        <w:autoSpaceDN w:val="0"/>
        <w:adjustRightInd w:val="0"/>
        <w:ind w:firstLine="709"/>
        <w:jc w:val="both"/>
      </w:pPr>
      <w:r>
        <w:t>Правовой режим использования земель лесного фонда осуществляется в соответствии с действующим законодательством Российской Федерации.</w:t>
      </w:r>
    </w:p>
    <w:p w:rsidR="00AF03BD" w:rsidRPr="00AF03BD" w:rsidRDefault="00AF03BD" w:rsidP="00094ADE">
      <w:pPr>
        <w:pStyle w:val="2"/>
        <w:spacing w:after="240"/>
        <w:ind w:firstLine="709"/>
        <w:rPr>
          <w:rFonts w:ascii="Times New Roman" w:hAnsi="Times New Roman" w:cs="Times New Roman"/>
          <w:bCs w:val="0"/>
          <w:i w:val="0"/>
          <w:noProof/>
          <w:sz w:val="24"/>
          <w:szCs w:val="24"/>
        </w:rPr>
      </w:pPr>
      <w:bookmarkStart w:id="24" w:name="_Toc248227185"/>
      <w:bookmarkStart w:id="25" w:name="_Toc527916174"/>
      <w:r w:rsidRPr="00AF03BD">
        <w:rPr>
          <w:rFonts w:ascii="Times New Roman" w:eastAsia="Calibri" w:hAnsi="Times New Roman" w:cs="Times New Roman"/>
          <w:i w:val="0"/>
          <w:sz w:val="24"/>
          <w:szCs w:val="24"/>
        </w:rPr>
        <w:t xml:space="preserve">Статья </w:t>
      </w:r>
      <w:r w:rsidR="003D577B">
        <w:rPr>
          <w:rFonts w:ascii="Times New Roman" w:eastAsia="Calibri" w:hAnsi="Times New Roman" w:cs="Times New Roman"/>
          <w:i w:val="0"/>
          <w:sz w:val="24"/>
          <w:szCs w:val="24"/>
        </w:rPr>
        <w:t>7</w:t>
      </w:r>
      <w:r w:rsidR="00465A13">
        <w:rPr>
          <w:rFonts w:ascii="Times New Roman" w:eastAsia="Calibri" w:hAnsi="Times New Roman" w:cs="Times New Roman"/>
          <w:i w:val="0"/>
          <w:sz w:val="24"/>
          <w:szCs w:val="24"/>
        </w:rPr>
        <w:t>3</w:t>
      </w:r>
      <w:r w:rsidRPr="00AF03BD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П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редельные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п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араметры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з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емельных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у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частков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и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о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 xml:space="preserve">бъектов капитального </w:t>
      </w:r>
      <w:r w:rsidRPr="00AF03BD">
        <w:rPr>
          <w:rFonts w:ascii="Times New Roman" w:hAnsi="Times New Roman" w:cs="Times New Roman"/>
          <w:bCs w:val="0"/>
          <w:i w:val="0"/>
          <w:sz w:val="24"/>
          <w:szCs w:val="24"/>
        </w:rPr>
        <w:t>с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троительства в части размеров земельных участков, отступов зданий от гра</w:t>
      </w:r>
      <w:r w:rsidR="00BA1959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ниц участков и коэффициентов зас</w:t>
      </w:r>
      <w:r w:rsidRPr="00AF03BD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t>тройки. Иные параметры</w:t>
      </w:r>
      <w:bookmarkEnd w:id="24"/>
      <w:bookmarkEnd w:id="25"/>
    </w:p>
    <w:p w:rsidR="00974E54" w:rsidRPr="00AF03BD" w:rsidRDefault="00974E54" w:rsidP="00366066">
      <w:pPr>
        <w:autoSpaceDE w:val="0"/>
        <w:autoSpaceDN w:val="0"/>
        <w:adjustRightInd w:val="0"/>
        <w:ind w:right="-231" w:firstLine="709"/>
        <w:jc w:val="both"/>
        <w:rPr>
          <w:b/>
          <w:bCs/>
          <w:noProof/>
        </w:rPr>
      </w:pPr>
      <w:r w:rsidRPr="00AF03BD">
        <w:rPr>
          <w:b/>
          <w:bCs/>
          <w:noProof/>
        </w:rPr>
        <w:t xml:space="preserve">Градостроительный </w:t>
      </w:r>
      <w:r w:rsidRPr="00AF03BD">
        <w:rPr>
          <w:b/>
          <w:bCs/>
        </w:rPr>
        <w:t>р</w:t>
      </w:r>
      <w:r w:rsidRPr="00AF03BD">
        <w:rPr>
          <w:b/>
          <w:bCs/>
          <w:noProof/>
        </w:rPr>
        <w:t xml:space="preserve">егламент </w:t>
      </w:r>
      <w:r w:rsidRPr="00AF03BD">
        <w:rPr>
          <w:b/>
          <w:bCs/>
        </w:rPr>
        <w:t>п</w:t>
      </w:r>
      <w:r w:rsidRPr="00AF03BD">
        <w:rPr>
          <w:b/>
          <w:bCs/>
          <w:noProof/>
        </w:rPr>
        <w:t xml:space="preserve">о </w:t>
      </w:r>
      <w:r w:rsidRPr="00AF03BD">
        <w:rPr>
          <w:b/>
          <w:bCs/>
        </w:rPr>
        <w:t>п</w:t>
      </w:r>
      <w:r w:rsidRPr="00AF03BD">
        <w:rPr>
          <w:b/>
          <w:bCs/>
          <w:noProof/>
        </w:rPr>
        <w:t xml:space="preserve">араметрам </w:t>
      </w:r>
      <w:r w:rsidRPr="00AF03BD">
        <w:rPr>
          <w:b/>
          <w:bCs/>
        </w:rPr>
        <w:t>з</w:t>
      </w:r>
      <w:r w:rsidRPr="00AF03BD">
        <w:rPr>
          <w:b/>
          <w:bCs/>
          <w:noProof/>
        </w:rPr>
        <w:t xml:space="preserve">астройки </w:t>
      </w:r>
      <w:r w:rsidRPr="00AF03BD">
        <w:rPr>
          <w:b/>
          <w:bCs/>
        </w:rPr>
        <w:t>с</w:t>
      </w:r>
      <w:r w:rsidRPr="00AF03BD">
        <w:rPr>
          <w:b/>
          <w:bCs/>
          <w:noProof/>
        </w:rPr>
        <w:t xml:space="preserve">одержит: 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noProof/>
        </w:rPr>
      </w:pPr>
      <w:r w:rsidRPr="00AF03BD">
        <w:rPr>
          <w:noProof/>
        </w:rPr>
        <w:t xml:space="preserve">процент </w:t>
      </w:r>
      <w:r w:rsidRPr="00AF03BD">
        <w:t>з</w:t>
      </w:r>
      <w:r w:rsidRPr="00AF03BD">
        <w:rPr>
          <w:noProof/>
        </w:rPr>
        <w:t xml:space="preserve">астройки </w:t>
      </w:r>
      <w:r w:rsidRPr="00AF03BD">
        <w:t>у</w:t>
      </w:r>
      <w:r w:rsidRPr="00AF03BD">
        <w:rPr>
          <w:noProof/>
        </w:rPr>
        <w:t xml:space="preserve">частков - </w:t>
      </w:r>
      <w:r w:rsidRPr="00AF03BD">
        <w:t>о</w:t>
      </w:r>
      <w:r w:rsidRPr="00AF03BD">
        <w:rPr>
          <w:noProof/>
        </w:rPr>
        <w:t xml:space="preserve">тношение </w:t>
      </w:r>
      <w:r w:rsidRPr="00AF03BD">
        <w:t>п</w:t>
      </w:r>
      <w:r w:rsidRPr="00AF03BD">
        <w:rPr>
          <w:noProof/>
        </w:rPr>
        <w:t xml:space="preserve">лощади </w:t>
      </w:r>
      <w:r w:rsidRPr="00AF03BD">
        <w:t>п</w:t>
      </w:r>
      <w:r w:rsidRPr="00AF03BD">
        <w:rPr>
          <w:noProof/>
        </w:rPr>
        <w:t xml:space="preserve">оверхности </w:t>
      </w:r>
      <w:r w:rsidRPr="00AF03BD">
        <w:t>у</w:t>
      </w:r>
      <w:r w:rsidRPr="00AF03BD">
        <w:rPr>
          <w:noProof/>
        </w:rPr>
        <w:t xml:space="preserve">частка, </w:t>
      </w:r>
      <w:r w:rsidRPr="00AF03BD">
        <w:t>з</w:t>
      </w:r>
      <w:r w:rsidRPr="00AF03BD">
        <w:rPr>
          <w:noProof/>
        </w:rPr>
        <w:t xml:space="preserve">анятой строениями, </w:t>
      </w:r>
      <w:r w:rsidRPr="00AF03BD">
        <w:t>к</w:t>
      </w:r>
      <w:r w:rsidRPr="00AF03BD">
        <w:rPr>
          <w:noProof/>
        </w:rPr>
        <w:t xml:space="preserve">о </w:t>
      </w:r>
      <w:r w:rsidRPr="00AF03BD">
        <w:t>в</w:t>
      </w:r>
      <w:r w:rsidRPr="00AF03BD">
        <w:rPr>
          <w:noProof/>
        </w:rPr>
        <w:t xml:space="preserve">сей </w:t>
      </w:r>
      <w:r w:rsidRPr="00AF03BD">
        <w:t>п</w:t>
      </w:r>
      <w:r w:rsidRPr="00AF03BD">
        <w:rPr>
          <w:noProof/>
        </w:rPr>
        <w:t xml:space="preserve">лощади </w:t>
      </w:r>
      <w:r w:rsidRPr="00AF03BD">
        <w:t>з</w:t>
      </w:r>
      <w:r w:rsidRPr="00AF03BD">
        <w:rPr>
          <w:noProof/>
        </w:rPr>
        <w:t xml:space="preserve">емельного </w:t>
      </w:r>
      <w:r w:rsidRPr="00AF03BD">
        <w:t>у</w:t>
      </w:r>
      <w:r w:rsidRPr="00AF03BD">
        <w:rPr>
          <w:noProof/>
        </w:rPr>
        <w:t>частка;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noProof/>
        </w:rPr>
      </w:pPr>
      <w:r w:rsidRPr="00AF03BD">
        <w:rPr>
          <w:noProof/>
        </w:rPr>
        <w:t xml:space="preserve">процент </w:t>
      </w:r>
      <w:r w:rsidRPr="00AF03BD">
        <w:t>и</w:t>
      </w:r>
      <w:r w:rsidRPr="00AF03BD">
        <w:rPr>
          <w:noProof/>
        </w:rPr>
        <w:t xml:space="preserve">спользования </w:t>
      </w:r>
      <w:r w:rsidRPr="00AF03BD">
        <w:t>з</w:t>
      </w:r>
      <w:r w:rsidRPr="00AF03BD">
        <w:rPr>
          <w:noProof/>
        </w:rPr>
        <w:t xml:space="preserve">емельных </w:t>
      </w:r>
      <w:r w:rsidRPr="00AF03BD">
        <w:t>у</w:t>
      </w:r>
      <w:r w:rsidRPr="00AF03BD">
        <w:rPr>
          <w:noProof/>
        </w:rPr>
        <w:t xml:space="preserve">частков - </w:t>
      </w:r>
      <w:r w:rsidRPr="00AF03BD">
        <w:t>о</w:t>
      </w:r>
      <w:r w:rsidRPr="00AF03BD">
        <w:rPr>
          <w:noProof/>
        </w:rPr>
        <w:t xml:space="preserve">тношение </w:t>
      </w:r>
      <w:r w:rsidRPr="00AF03BD">
        <w:t>с</w:t>
      </w:r>
      <w:r w:rsidRPr="00AF03BD">
        <w:rPr>
          <w:noProof/>
        </w:rPr>
        <w:t xml:space="preserve">уммарной полезной/рабочей </w:t>
      </w:r>
      <w:r w:rsidRPr="00AF03BD">
        <w:t>п</w:t>
      </w:r>
      <w:r w:rsidRPr="00AF03BD">
        <w:rPr>
          <w:noProof/>
        </w:rPr>
        <w:t xml:space="preserve">лощади </w:t>
      </w:r>
      <w:r w:rsidRPr="00AF03BD">
        <w:t>п</w:t>
      </w:r>
      <w:r w:rsidRPr="00AF03BD">
        <w:rPr>
          <w:noProof/>
        </w:rPr>
        <w:t xml:space="preserve">ола </w:t>
      </w:r>
      <w:r w:rsidRPr="00AF03BD">
        <w:t>в</w:t>
      </w:r>
      <w:r w:rsidRPr="00AF03BD">
        <w:rPr>
          <w:noProof/>
        </w:rPr>
        <w:t xml:space="preserve">сех </w:t>
      </w:r>
      <w:r w:rsidRPr="00AF03BD">
        <w:t>с</w:t>
      </w:r>
      <w:r w:rsidRPr="00AF03BD">
        <w:rPr>
          <w:noProof/>
        </w:rPr>
        <w:t xml:space="preserve">троений - </w:t>
      </w:r>
      <w:r w:rsidRPr="00AF03BD">
        <w:t>с</w:t>
      </w:r>
      <w:r w:rsidRPr="00AF03BD">
        <w:rPr>
          <w:noProof/>
        </w:rPr>
        <w:t xml:space="preserve">уществующих </w:t>
      </w:r>
      <w:r w:rsidRPr="00AF03BD">
        <w:t>и</w:t>
      </w:r>
      <w:r w:rsidRPr="00AF03BD">
        <w:rPr>
          <w:noProof/>
        </w:rPr>
        <w:t xml:space="preserve"> </w:t>
      </w:r>
      <w:r w:rsidRPr="00AF03BD">
        <w:t>т</w:t>
      </w:r>
      <w:r w:rsidRPr="00AF03BD">
        <w:rPr>
          <w:noProof/>
        </w:rPr>
        <w:t xml:space="preserve">ех, </w:t>
      </w:r>
      <w:r w:rsidRPr="00AF03BD">
        <w:t>к</w:t>
      </w:r>
      <w:r w:rsidRPr="00AF03BD">
        <w:rPr>
          <w:noProof/>
        </w:rPr>
        <w:t xml:space="preserve">оторые могут </w:t>
      </w:r>
      <w:r w:rsidRPr="00AF03BD">
        <w:t>б</w:t>
      </w:r>
      <w:r w:rsidRPr="00AF03BD">
        <w:rPr>
          <w:noProof/>
        </w:rPr>
        <w:t xml:space="preserve">ыть </w:t>
      </w:r>
      <w:r w:rsidRPr="00AF03BD">
        <w:t>п</w:t>
      </w:r>
      <w:r w:rsidRPr="00AF03BD">
        <w:rPr>
          <w:noProof/>
        </w:rPr>
        <w:t xml:space="preserve">остроены </w:t>
      </w:r>
      <w:r w:rsidRPr="00AF03BD">
        <w:t>д</w:t>
      </w:r>
      <w:r w:rsidRPr="00AF03BD">
        <w:rPr>
          <w:noProof/>
        </w:rPr>
        <w:t xml:space="preserve">ополнительно, </w:t>
      </w:r>
      <w:r w:rsidRPr="00AF03BD">
        <w:t>к</w:t>
      </w:r>
      <w:r w:rsidRPr="00AF03BD">
        <w:rPr>
          <w:noProof/>
        </w:rPr>
        <w:t xml:space="preserve">о </w:t>
      </w:r>
      <w:r w:rsidRPr="00AF03BD">
        <w:t>в</w:t>
      </w:r>
      <w:r w:rsidRPr="00AF03BD">
        <w:rPr>
          <w:noProof/>
        </w:rPr>
        <w:t xml:space="preserve">сей </w:t>
      </w:r>
      <w:r w:rsidRPr="00AF03BD">
        <w:t>п</w:t>
      </w:r>
      <w:r w:rsidRPr="00AF03BD">
        <w:rPr>
          <w:noProof/>
        </w:rPr>
        <w:t xml:space="preserve">лощади </w:t>
      </w:r>
      <w:r w:rsidRPr="00AF03BD">
        <w:t>з</w:t>
      </w:r>
      <w:r w:rsidRPr="00AF03BD">
        <w:rPr>
          <w:noProof/>
        </w:rPr>
        <w:t xml:space="preserve">емельного </w:t>
      </w:r>
      <w:r w:rsidRPr="00AF03BD">
        <w:t>у</w:t>
      </w:r>
      <w:r w:rsidRPr="00AF03BD">
        <w:rPr>
          <w:noProof/>
        </w:rPr>
        <w:t>частка;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noProof/>
        </w:rPr>
      </w:pPr>
      <w:r w:rsidRPr="00AF03BD">
        <w:rPr>
          <w:noProof/>
        </w:rPr>
        <w:t xml:space="preserve">плотность </w:t>
      </w:r>
      <w:r w:rsidRPr="00AF03BD">
        <w:t>ж</w:t>
      </w:r>
      <w:r w:rsidRPr="00AF03BD">
        <w:rPr>
          <w:noProof/>
        </w:rPr>
        <w:t xml:space="preserve">илого </w:t>
      </w:r>
      <w:r w:rsidRPr="00AF03BD">
        <w:t>ф</w:t>
      </w:r>
      <w:r w:rsidRPr="00AF03BD">
        <w:rPr>
          <w:noProof/>
        </w:rPr>
        <w:t xml:space="preserve">онда </w:t>
      </w:r>
      <w:r w:rsidRPr="00AF03BD">
        <w:t>—</w:t>
      </w:r>
      <w:r w:rsidRPr="00AF03BD">
        <w:rPr>
          <w:noProof/>
        </w:rPr>
        <w:t xml:space="preserve"> </w:t>
      </w:r>
      <w:r w:rsidRPr="00AF03BD">
        <w:t>о</w:t>
      </w:r>
      <w:r w:rsidRPr="00AF03BD">
        <w:rPr>
          <w:noProof/>
        </w:rPr>
        <w:t xml:space="preserve">тношение </w:t>
      </w:r>
      <w:r w:rsidRPr="00AF03BD">
        <w:t>с</w:t>
      </w:r>
      <w:r w:rsidRPr="00AF03BD">
        <w:rPr>
          <w:noProof/>
        </w:rPr>
        <w:t xml:space="preserve">уммарной </w:t>
      </w:r>
      <w:r w:rsidRPr="00AF03BD">
        <w:t>п</w:t>
      </w:r>
      <w:r w:rsidRPr="00AF03BD">
        <w:rPr>
          <w:noProof/>
        </w:rPr>
        <w:t xml:space="preserve">лощади </w:t>
      </w:r>
      <w:r w:rsidRPr="00AF03BD">
        <w:t>ж</w:t>
      </w:r>
      <w:r w:rsidRPr="00AF03BD">
        <w:rPr>
          <w:noProof/>
        </w:rPr>
        <w:t xml:space="preserve">илого </w:t>
      </w:r>
      <w:r w:rsidRPr="00AF03BD">
        <w:t>ф</w:t>
      </w:r>
      <w:r w:rsidRPr="00AF03BD">
        <w:rPr>
          <w:noProof/>
        </w:rPr>
        <w:t xml:space="preserve">онда </w:t>
      </w:r>
      <w:r w:rsidRPr="00AF03BD">
        <w:t>к</w:t>
      </w:r>
      <w:r w:rsidRPr="00AF03BD">
        <w:rPr>
          <w:noProof/>
        </w:rPr>
        <w:t xml:space="preserve"> площади микрорайона </w:t>
      </w:r>
      <w:r w:rsidRPr="00AF03BD">
        <w:t>(</w:t>
      </w:r>
      <w:r w:rsidRPr="00AF03BD">
        <w:rPr>
          <w:noProof/>
        </w:rPr>
        <w:t xml:space="preserve">квартала) - </w:t>
      </w:r>
      <w:r w:rsidRPr="00AF03BD">
        <w:t>т</w:t>
      </w:r>
      <w:r w:rsidRPr="00AF03BD">
        <w:rPr>
          <w:noProof/>
        </w:rPr>
        <w:t xml:space="preserve">ыс.кв.м. </w:t>
      </w:r>
      <w:r w:rsidRPr="00AF03BD">
        <w:t>/</w:t>
      </w:r>
      <w:r w:rsidRPr="00AF03BD">
        <w:rPr>
          <w:noProof/>
        </w:rPr>
        <w:t xml:space="preserve"> </w:t>
      </w:r>
      <w:r w:rsidRPr="00AF03BD">
        <w:t>г</w:t>
      </w:r>
      <w:r w:rsidRPr="00AF03BD">
        <w:rPr>
          <w:noProof/>
        </w:rPr>
        <w:t>а;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noProof/>
        </w:rPr>
      </w:pPr>
      <w:r w:rsidRPr="00AF03BD">
        <w:rPr>
          <w:noProof/>
        </w:rPr>
        <w:t xml:space="preserve">минимальные </w:t>
      </w:r>
      <w:r w:rsidRPr="00AF03BD">
        <w:t>о</w:t>
      </w:r>
      <w:r w:rsidRPr="00AF03BD">
        <w:rPr>
          <w:noProof/>
        </w:rPr>
        <w:t xml:space="preserve">тступы </w:t>
      </w:r>
      <w:r w:rsidRPr="00AF03BD">
        <w:t>п</w:t>
      </w:r>
      <w:r w:rsidRPr="00AF03BD">
        <w:rPr>
          <w:noProof/>
        </w:rPr>
        <w:t xml:space="preserve">остроек </w:t>
      </w:r>
      <w:r w:rsidRPr="00AF03BD">
        <w:t>о</w:t>
      </w:r>
      <w:r w:rsidRPr="00AF03BD">
        <w:rPr>
          <w:noProof/>
        </w:rPr>
        <w:t xml:space="preserve">т </w:t>
      </w:r>
      <w:r w:rsidRPr="00AF03BD">
        <w:t>г</w:t>
      </w:r>
      <w:r w:rsidRPr="00AF03BD">
        <w:rPr>
          <w:noProof/>
        </w:rPr>
        <w:t xml:space="preserve">раниц </w:t>
      </w:r>
      <w:r w:rsidRPr="00AF03BD">
        <w:t>з</w:t>
      </w:r>
      <w:r w:rsidRPr="00AF03BD">
        <w:rPr>
          <w:noProof/>
        </w:rPr>
        <w:t xml:space="preserve">емельных </w:t>
      </w:r>
      <w:r w:rsidRPr="00AF03BD">
        <w:t>у</w:t>
      </w:r>
      <w:r w:rsidRPr="00AF03BD">
        <w:rPr>
          <w:noProof/>
        </w:rPr>
        <w:t xml:space="preserve">частков </w:t>
      </w:r>
      <w:r w:rsidRPr="00AF03BD">
        <w:t>(</w:t>
      </w:r>
      <w:r w:rsidRPr="00AF03BD">
        <w:rPr>
          <w:noProof/>
        </w:rPr>
        <w:t xml:space="preserve">отступ </w:t>
      </w:r>
      <w:r w:rsidRPr="00AF03BD">
        <w:t>л</w:t>
      </w:r>
      <w:r w:rsidRPr="00AF03BD">
        <w:rPr>
          <w:noProof/>
        </w:rPr>
        <w:t xml:space="preserve">инии застройки </w:t>
      </w:r>
      <w:r w:rsidRPr="00AF03BD">
        <w:t>о</w:t>
      </w:r>
      <w:r w:rsidRPr="00AF03BD">
        <w:rPr>
          <w:noProof/>
        </w:rPr>
        <w:t xml:space="preserve">т </w:t>
      </w:r>
      <w:r w:rsidRPr="00AF03BD">
        <w:t>к</w:t>
      </w:r>
      <w:r w:rsidRPr="00AF03BD">
        <w:rPr>
          <w:noProof/>
        </w:rPr>
        <w:t xml:space="preserve">расной </w:t>
      </w:r>
      <w:r w:rsidRPr="00AF03BD">
        <w:t>л</w:t>
      </w:r>
      <w:r w:rsidRPr="00AF03BD">
        <w:rPr>
          <w:noProof/>
        </w:rPr>
        <w:t>инии);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noProof/>
        </w:rPr>
      </w:pPr>
      <w:r w:rsidRPr="00AF03BD">
        <w:rPr>
          <w:noProof/>
        </w:rPr>
        <w:t xml:space="preserve">баланс </w:t>
      </w:r>
      <w:r w:rsidRPr="00AF03BD">
        <w:t>п</w:t>
      </w:r>
      <w:r w:rsidRPr="00AF03BD">
        <w:rPr>
          <w:noProof/>
        </w:rPr>
        <w:t xml:space="preserve">лощадей </w:t>
      </w:r>
      <w:r w:rsidRPr="00AF03BD">
        <w:t>з</w:t>
      </w:r>
      <w:r w:rsidRPr="00AF03BD">
        <w:rPr>
          <w:noProof/>
        </w:rPr>
        <w:t xml:space="preserve">оны: </w:t>
      </w:r>
      <w:r w:rsidRPr="00AF03BD">
        <w:t>д</w:t>
      </w:r>
      <w:r w:rsidRPr="00AF03BD">
        <w:rPr>
          <w:noProof/>
        </w:rPr>
        <w:t xml:space="preserve">оля </w:t>
      </w:r>
      <w:r w:rsidRPr="00AF03BD">
        <w:t>п</w:t>
      </w:r>
      <w:r w:rsidRPr="00AF03BD">
        <w:rPr>
          <w:noProof/>
        </w:rPr>
        <w:t xml:space="preserve">лощадей </w:t>
      </w:r>
      <w:r w:rsidRPr="00AF03BD">
        <w:t>о</w:t>
      </w:r>
      <w:r w:rsidRPr="00AF03BD">
        <w:rPr>
          <w:noProof/>
        </w:rPr>
        <w:t xml:space="preserve">сновных </w:t>
      </w:r>
      <w:r w:rsidRPr="00AF03BD">
        <w:t>ф</w:t>
      </w:r>
      <w:r w:rsidRPr="00AF03BD">
        <w:rPr>
          <w:noProof/>
        </w:rPr>
        <w:t xml:space="preserve">ункций, </w:t>
      </w:r>
      <w:r w:rsidRPr="00AF03BD">
        <w:t>д</w:t>
      </w:r>
      <w:r w:rsidRPr="00AF03BD">
        <w:rPr>
          <w:noProof/>
        </w:rPr>
        <w:t xml:space="preserve">оля </w:t>
      </w:r>
      <w:r w:rsidRPr="00AF03BD">
        <w:t>п</w:t>
      </w:r>
      <w:r w:rsidRPr="00AF03BD">
        <w:rPr>
          <w:noProof/>
        </w:rPr>
        <w:t xml:space="preserve">лощадей вспомогательных </w:t>
      </w:r>
      <w:r w:rsidRPr="00AF03BD">
        <w:t>ф</w:t>
      </w:r>
      <w:r w:rsidRPr="00AF03BD">
        <w:rPr>
          <w:noProof/>
        </w:rPr>
        <w:t xml:space="preserve">ункций, </w:t>
      </w:r>
      <w:r w:rsidRPr="00AF03BD">
        <w:t>д</w:t>
      </w:r>
      <w:r w:rsidRPr="00AF03BD">
        <w:rPr>
          <w:noProof/>
        </w:rPr>
        <w:t xml:space="preserve">оля </w:t>
      </w:r>
      <w:r w:rsidRPr="00AF03BD">
        <w:t>п</w:t>
      </w:r>
      <w:r w:rsidRPr="00AF03BD">
        <w:rPr>
          <w:noProof/>
        </w:rPr>
        <w:t xml:space="preserve">лощадей </w:t>
      </w:r>
      <w:r w:rsidRPr="00AF03BD">
        <w:t>п</w:t>
      </w:r>
      <w:r w:rsidRPr="00AF03BD">
        <w:rPr>
          <w:noProof/>
        </w:rPr>
        <w:t xml:space="preserve">рочих </w:t>
      </w:r>
      <w:r w:rsidRPr="00AF03BD">
        <w:t>ф</w:t>
      </w:r>
      <w:r w:rsidRPr="00AF03BD">
        <w:rPr>
          <w:noProof/>
        </w:rPr>
        <w:t>ункций;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noProof/>
        </w:rPr>
      </w:pPr>
      <w:r w:rsidRPr="00AF03BD">
        <w:rPr>
          <w:noProof/>
        </w:rPr>
        <w:t xml:space="preserve">баланс </w:t>
      </w:r>
      <w:r w:rsidRPr="00AF03BD">
        <w:t>п</w:t>
      </w:r>
      <w:r w:rsidRPr="00AF03BD">
        <w:rPr>
          <w:noProof/>
        </w:rPr>
        <w:t xml:space="preserve">о </w:t>
      </w:r>
      <w:r w:rsidRPr="00AF03BD">
        <w:t>д</w:t>
      </w:r>
      <w:r w:rsidRPr="00AF03BD">
        <w:rPr>
          <w:noProof/>
        </w:rPr>
        <w:t xml:space="preserve">оле </w:t>
      </w:r>
      <w:r w:rsidRPr="00AF03BD">
        <w:t>з</w:t>
      </w:r>
      <w:r w:rsidRPr="00AF03BD">
        <w:rPr>
          <w:noProof/>
        </w:rPr>
        <w:t xml:space="preserve">астроенных, </w:t>
      </w:r>
      <w:r w:rsidRPr="00AF03BD">
        <w:t>о</w:t>
      </w:r>
      <w:r w:rsidRPr="00AF03BD">
        <w:rPr>
          <w:noProof/>
        </w:rPr>
        <w:t xml:space="preserve">зелененных, </w:t>
      </w:r>
      <w:r w:rsidRPr="00AF03BD">
        <w:t>з</w:t>
      </w:r>
      <w:r w:rsidRPr="00AF03BD">
        <w:rPr>
          <w:noProof/>
        </w:rPr>
        <w:t xml:space="preserve">анятых </w:t>
      </w:r>
      <w:r w:rsidRPr="00AF03BD">
        <w:t>т</w:t>
      </w:r>
      <w:r w:rsidRPr="00AF03BD">
        <w:rPr>
          <w:noProof/>
        </w:rPr>
        <w:t xml:space="preserve">вердым </w:t>
      </w:r>
      <w:r w:rsidRPr="00AF03BD">
        <w:t>п</w:t>
      </w:r>
      <w:r w:rsidRPr="00AF03BD">
        <w:rPr>
          <w:noProof/>
        </w:rPr>
        <w:t xml:space="preserve">окрытием </w:t>
      </w:r>
      <w:r w:rsidRPr="00AF03BD">
        <w:t>т</w:t>
      </w:r>
      <w:r w:rsidRPr="00AF03BD">
        <w:rPr>
          <w:noProof/>
        </w:rPr>
        <w:t>ерриторий;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noProof/>
        </w:rPr>
      </w:pPr>
      <w:r w:rsidRPr="00AF03BD">
        <w:rPr>
          <w:noProof/>
        </w:rPr>
        <w:t xml:space="preserve">иные </w:t>
      </w:r>
      <w:r w:rsidRPr="00AF03BD">
        <w:t>п</w:t>
      </w:r>
      <w:r w:rsidRPr="00AF03BD">
        <w:rPr>
          <w:noProof/>
        </w:rPr>
        <w:t xml:space="preserve">оказатели </w:t>
      </w:r>
      <w:r w:rsidRPr="00AF03BD">
        <w:t>п</w:t>
      </w:r>
      <w:r w:rsidRPr="00AF03BD">
        <w:rPr>
          <w:noProof/>
        </w:rPr>
        <w:t xml:space="preserve">о </w:t>
      </w:r>
      <w:r w:rsidRPr="00AF03BD">
        <w:t>п</w:t>
      </w:r>
      <w:r w:rsidRPr="00AF03BD">
        <w:rPr>
          <w:noProof/>
        </w:rPr>
        <w:t xml:space="preserve">араметрам </w:t>
      </w:r>
      <w:r w:rsidRPr="00AF03BD">
        <w:t>з</w:t>
      </w:r>
      <w:r w:rsidRPr="00AF03BD">
        <w:rPr>
          <w:noProof/>
        </w:rPr>
        <w:t xml:space="preserve">астройки: </w:t>
      </w:r>
      <w:r w:rsidRPr="00AF03BD">
        <w:t>р</w:t>
      </w:r>
      <w:r w:rsidRPr="00AF03BD">
        <w:rPr>
          <w:noProof/>
        </w:rPr>
        <w:t xml:space="preserve">адиусы </w:t>
      </w:r>
      <w:r w:rsidRPr="00AF03BD">
        <w:t>о</w:t>
      </w:r>
      <w:r w:rsidRPr="00AF03BD">
        <w:rPr>
          <w:noProof/>
        </w:rPr>
        <w:t xml:space="preserve">бслуживания </w:t>
      </w:r>
      <w:r w:rsidRPr="00AF03BD">
        <w:t>у</w:t>
      </w:r>
      <w:r w:rsidRPr="00AF03BD">
        <w:rPr>
          <w:noProof/>
        </w:rPr>
        <w:t xml:space="preserve">чреждениями </w:t>
      </w:r>
      <w:r w:rsidRPr="00AF03BD">
        <w:t>и</w:t>
      </w:r>
      <w:r w:rsidRPr="00AF03BD">
        <w:rPr>
          <w:noProof/>
        </w:rPr>
        <w:t xml:space="preserve"> предприятиями </w:t>
      </w:r>
      <w:r w:rsidRPr="00AF03BD">
        <w:t>о</w:t>
      </w:r>
      <w:r w:rsidRPr="00AF03BD">
        <w:rPr>
          <w:noProof/>
        </w:rPr>
        <w:t xml:space="preserve">бслуживания </w:t>
      </w:r>
      <w:r w:rsidRPr="00AF03BD">
        <w:t>н</w:t>
      </w:r>
      <w:r w:rsidRPr="00AF03BD">
        <w:rPr>
          <w:noProof/>
        </w:rPr>
        <w:t>аселения;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noProof/>
        </w:rPr>
      </w:pPr>
      <w:r w:rsidRPr="00AF03BD">
        <w:t>т</w:t>
      </w:r>
      <w:r w:rsidRPr="00AF03BD">
        <w:rPr>
          <w:noProof/>
        </w:rPr>
        <w:t xml:space="preserve">ребования </w:t>
      </w:r>
      <w:r w:rsidRPr="00AF03BD">
        <w:t>и п</w:t>
      </w:r>
      <w:r w:rsidRPr="00AF03BD">
        <w:rPr>
          <w:noProof/>
        </w:rPr>
        <w:t xml:space="preserve">араметры </w:t>
      </w:r>
      <w:r w:rsidRPr="00AF03BD">
        <w:t>з</w:t>
      </w:r>
      <w:r w:rsidRPr="00AF03BD">
        <w:rPr>
          <w:noProof/>
        </w:rPr>
        <w:t xml:space="preserve">астройки </w:t>
      </w:r>
      <w:r w:rsidRPr="00AF03BD">
        <w:t>в з</w:t>
      </w:r>
      <w:r w:rsidRPr="00AF03BD">
        <w:rPr>
          <w:noProof/>
        </w:rPr>
        <w:t xml:space="preserve">онах коллективных </w:t>
      </w:r>
      <w:r w:rsidRPr="00AF03BD">
        <w:t>с</w:t>
      </w:r>
      <w:r w:rsidRPr="00AF03BD">
        <w:rPr>
          <w:noProof/>
        </w:rPr>
        <w:t xml:space="preserve">адов </w:t>
      </w:r>
      <w:r w:rsidRPr="00AF03BD">
        <w:t>и</w:t>
      </w:r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адово-огородных </w:t>
      </w:r>
      <w:r w:rsidRPr="00AF03BD">
        <w:t>у</w:t>
      </w:r>
      <w:r w:rsidRPr="00AF03BD">
        <w:rPr>
          <w:noProof/>
        </w:rPr>
        <w:t>частков;</w:t>
      </w:r>
    </w:p>
    <w:p w:rsidR="00974E54" w:rsidRPr="00AF03BD" w:rsidRDefault="00974E54" w:rsidP="009B6870">
      <w:pPr>
        <w:numPr>
          <w:ilvl w:val="0"/>
          <w:numId w:val="20"/>
        </w:numPr>
        <w:autoSpaceDE w:val="0"/>
        <w:autoSpaceDN w:val="0"/>
        <w:adjustRightInd w:val="0"/>
        <w:ind w:left="0" w:right="19" w:firstLine="0"/>
        <w:jc w:val="both"/>
        <w:rPr>
          <w:b/>
          <w:bCs/>
          <w:noProof/>
        </w:rPr>
      </w:pPr>
      <w:r w:rsidRPr="00AF03BD">
        <w:t>т</w:t>
      </w:r>
      <w:r w:rsidRPr="00AF03BD">
        <w:rPr>
          <w:noProof/>
        </w:rPr>
        <w:t xml:space="preserve">ребования </w:t>
      </w:r>
      <w:r w:rsidRPr="00AF03BD">
        <w:t>и п</w:t>
      </w:r>
      <w:r w:rsidRPr="00AF03BD">
        <w:rPr>
          <w:noProof/>
        </w:rPr>
        <w:t xml:space="preserve">араметры </w:t>
      </w:r>
      <w:r w:rsidRPr="00AF03BD">
        <w:t>п</w:t>
      </w:r>
      <w:r w:rsidRPr="00AF03BD">
        <w:rPr>
          <w:noProof/>
        </w:rPr>
        <w:t xml:space="preserve">о временному </w:t>
      </w:r>
      <w:r w:rsidRPr="00AF03BD">
        <w:t>х</w:t>
      </w:r>
      <w:r w:rsidRPr="00AF03BD">
        <w:rPr>
          <w:noProof/>
        </w:rPr>
        <w:t xml:space="preserve">ранению </w:t>
      </w:r>
      <w:r w:rsidRPr="00AF03BD">
        <w:t>и</w:t>
      </w:r>
      <w:r w:rsidRPr="00AF03BD">
        <w:rPr>
          <w:noProof/>
        </w:rPr>
        <w:t xml:space="preserve">ндивидуальных </w:t>
      </w:r>
      <w:r w:rsidRPr="00AF03BD">
        <w:t>т</w:t>
      </w:r>
      <w:r w:rsidRPr="00AF03BD">
        <w:rPr>
          <w:noProof/>
        </w:rPr>
        <w:t xml:space="preserve">ранспортных средств, </w:t>
      </w:r>
      <w:r w:rsidRPr="00AF03BD">
        <w:t>р</w:t>
      </w:r>
      <w:r w:rsidRPr="00AF03BD">
        <w:rPr>
          <w:noProof/>
        </w:rPr>
        <w:t xml:space="preserve">азмещению </w:t>
      </w:r>
      <w:r w:rsidRPr="00AF03BD">
        <w:t>г</w:t>
      </w:r>
      <w:r w:rsidRPr="00AF03BD">
        <w:rPr>
          <w:noProof/>
        </w:rPr>
        <w:t xml:space="preserve">аражей и </w:t>
      </w:r>
      <w:r w:rsidRPr="00AF03BD">
        <w:t>о</w:t>
      </w:r>
      <w:r w:rsidRPr="00AF03BD">
        <w:rPr>
          <w:noProof/>
        </w:rPr>
        <w:t xml:space="preserve">ткрытых </w:t>
      </w:r>
      <w:r w:rsidRPr="00AF03BD">
        <w:t>автостоянок.</w:t>
      </w:r>
    </w:p>
    <w:p w:rsidR="00974E54" w:rsidRDefault="00366066" w:rsidP="00366066">
      <w:pPr>
        <w:autoSpaceDE w:val="0"/>
        <w:autoSpaceDN w:val="0"/>
        <w:adjustRightInd w:val="0"/>
        <w:ind w:left="720"/>
        <w:jc w:val="both"/>
        <w:rPr>
          <w:bCs/>
          <w:noProof/>
        </w:rPr>
      </w:pPr>
      <w:r>
        <w:rPr>
          <w:b/>
          <w:bCs/>
          <w:noProof/>
        </w:rPr>
        <w:t xml:space="preserve">1) </w:t>
      </w:r>
      <w:r w:rsidR="00B54406">
        <w:rPr>
          <w:b/>
          <w:bCs/>
          <w:noProof/>
        </w:rPr>
        <w:t>Нормативные параметры жилой застройки</w:t>
      </w:r>
      <w:r w:rsidR="00974E54" w:rsidRPr="00AF03BD">
        <w:rPr>
          <w:bCs/>
          <w:noProof/>
        </w:rPr>
        <w:t>:</w:t>
      </w:r>
    </w:p>
    <w:p w:rsidR="00D901A2" w:rsidRPr="00AF03BD" w:rsidRDefault="00D901A2" w:rsidP="00D901A2">
      <w:pPr>
        <w:autoSpaceDE w:val="0"/>
        <w:autoSpaceDN w:val="0"/>
        <w:adjustRightInd w:val="0"/>
        <w:jc w:val="right"/>
        <w:rPr>
          <w:bCs/>
          <w:noProof/>
        </w:rPr>
      </w:pPr>
      <w:r>
        <w:rPr>
          <w:bCs/>
          <w:noProof/>
        </w:rPr>
        <w:t xml:space="preserve">Таблица </w:t>
      </w:r>
      <w:r w:rsidR="0073025E">
        <w:rPr>
          <w:bCs/>
          <w:noProof/>
        </w:rPr>
        <w:t>1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5386"/>
      </w:tblGrid>
      <w:tr w:rsidR="00B54406" w:rsidRPr="004E39CC" w:rsidTr="00C770F4">
        <w:tc>
          <w:tcPr>
            <w:tcW w:w="3794" w:type="dxa"/>
            <w:vMerge w:val="restart"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t xml:space="preserve">Зона различной  степени    градостроительной ценности     </w:t>
            </w:r>
            <w:r w:rsidRPr="004E39C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территории    </w:t>
            </w:r>
          </w:p>
        </w:tc>
        <w:tc>
          <w:tcPr>
            <w:tcW w:w="5386" w:type="dxa"/>
          </w:tcPr>
          <w:p w:rsidR="00B54406" w:rsidRPr="004E39CC" w:rsidRDefault="00B54406" w:rsidP="004E39CC">
            <w:pPr>
              <w:pStyle w:val="ae"/>
              <w:widowControl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t>Плотность населения территории жилого района,    чел./</w:t>
            </w:r>
            <w:proofErr w:type="gramStart"/>
            <w:r w:rsidRPr="004E39CC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  <w:r w:rsidRPr="004E39CC">
              <w:rPr>
                <w:rFonts w:ascii="Times New Roman" w:hAnsi="Times New Roman" w:cs="Times New Roman"/>
                <w:sz w:val="22"/>
                <w:szCs w:val="22"/>
              </w:rPr>
              <w:t xml:space="preserve">, для групп городских округов, городских    </w:t>
            </w:r>
            <w:r w:rsidRPr="004E39C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поселений с числом жителей, тыс. чел.         </w:t>
            </w:r>
          </w:p>
        </w:tc>
      </w:tr>
      <w:tr w:rsidR="00B54406" w:rsidRPr="004E39CC" w:rsidTr="00C770F4">
        <w:tc>
          <w:tcPr>
            <w:tcW w:w="3794" w:type="dxa"/>
            <w:vMerge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6" w:type="dxa"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t xml:space="preserve">до 20 </w:t>
            </w:r>
          </w:p>
        </w:tc>
      </w:tr>
      <w:tr w:rsidR="00B54406" w:rsidRPr="00B54406" w:rsidTr="00C770F4">
        <w:tc>
          <w:tcPr>
            <w:tcW w:w="3794" w:type="dxa"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Высокая          </w:t>
            </w:r>
          </w:p>
        </w:tc>
        <w:tc>
          <w:tcPr>
            <w:tcW w:w="5386" w:type="dxa"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</w:tr>
      <w:tr w:rsidR="00B54406" w:rsidRPr="00B54406" w:rsidTr="00C770F4">
        <w:tc>
          <w:tcPr>
            <w:tcW w:w="3794" w:type="dxa"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t xml:space="preserve">Средняя          </w:t>
            </w:r>
          </w:p>
        </w:tc>
        <w:tc>
          <w:tcPr>
            <w:tcW w:w="5386" w:type="dxa"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54406" w:rsidRPr="00B54406" w:rsidTr="00C770F4">
        <w:tc>
          <w:tcPr>
            <w:tcW w:w="3794" w:type="dxa"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t xml:space="preserve">Низкая           </w:t>
            </w:r>
          </w:p>
        </w:tc>
        <w:tc>
          <w:tcPr>
            <w:tcW w:w="5386" w:type="dxa"/>
          </w:tcPr>
          <w:p w:rsidR="00B54406" w:rsidRPr="004E39CC" w:rsidRDefault="00B54406" w:rsidP="004E39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9CC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</w:tr>
    </w:tbl>
    <w:p w:rsidR="00B54406" w:rsidRDefault="00B54406" w:rsidP="00366066">
      <w:pPr>
        <w:autoSpaceDE w:val="0"/>
        <w:autoSpaceDN w:val="0"/>
        <w:adjustRightInd w:val="0"/>
        <w:ind w:firstLine="709"/>
      </w:pPr>
      <w:r>
        <w:t>Примечания:</w:t>
      </w:r>
    </w:p>
    <w:p w:rsidR="00B54406" w:rsidRDefault="00B54406" w:rsidP="00366066">
      <w:pPr>
        <w:autoSpaceDE w:val="0"/>
        <w:autoSpaceDN w:val="0"/>
        <w:adjustRightInd w:val="0"/>
        <w:ind w:firstLine="709"/>
      </w:pPr>
      <w:r>
        <w:t>1. Зоны различной степени градостроительной ценности территории и их границы определяются с учетом кадастровой стоимости земельного участка, уровня обеспеченности инженерной и транспортной инфраструктурами, объектами обслуживания, капиталовложений в инженерную подготовку территории, наличия историко-культурных и архитектурно-ландшафтных ценностей.</w:t>
      </w:r>
    </w:p>
    <w:p w:rsidR="00B54406" w:rsidRDefault="00B54406" w:rsidP="00366066">
      <w:pPr>
        <w:autoSpaceDE w:val="0"/>
        <w:autoSpaceDN w:val="0"/>
        <w:adjustRightInd w:val="0"/>
        <w:ind w:firstLine="709"/>
      </w:pPr>
      <w:r>
        <w:t>2. В условиях реконструкции сложившейся застройки в исторических поселениях допустимая плотность населения устанавливается заданием на проектирование.</w:t>
      </w:r>
    </w:p>
    <w:p w:rsidR="00B54406" w:rsidRDefault="00B54406" w:rsidP="00366066">
      <w:pPr>
        <w:autoSpaceDE w:val="0"/>
        <w:autoSpaceDN w:val="0"/>
        <w:adjustRightInd w:val="0"/>
        <w:ind w:firstLine="709"/>
      </w:pPr>
      <w:r>
        <w:t>3. В районах индивидуального усадебного строительства и в поселениях, где не планируется строительство централизованных инженерных систем, допускается уменьшать плотность населения, но принимать ее не менее чем 40 чел./</w:t>
      </w:r>
      <w:proofErr w:type="gramStart"/>
      <w:r>
        <w:t>га</w:t>
      </w:r>
      <w:proofErr w:type="gramEnd"/>
      <w:r>
        <w:t>.</w:t>
      </w:r>
    </w:p>
    <w:p w:rsidR="00B54406" w:rsidRPr="00AF03BD" w:rsidRDefault="00B54406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Расчет </w:t>
      </w:r>
      <w:r w:rsidRPr="00AF03BD">
        <w:t>п</w:t>
      </w:r>
      <w:r w:rsidRPr="00AF03BD">
        <w:rPr>
          <w:noProof/>
        </w:rPr>
        <w:t xml:space="preserve">лощади </w:t>
      </w:r>
      <w:r w:rsidRPr="00AF03BD">
        <w:t>н</w:t>
      </w:r>
      <w:r w:rsidRPr="00AF03BD">
        <w:rPr>
          <w:noProof/>
        </w:rPr>
        <w:t xml:space="preserve">ормируемых </w:t>
      </w:r>
      <w:r w:rsidRPr="00AF03BD">
        <w:t>э</w:t>
      </w:r>
      <w:r w:rsidRPr="00AF03BD">
        <w:rPr>
          <w:noProof/>
        </w:rPr>
        <w:t xml:space="preserve">лементов </w:t>
      </w:r>
      <w:r w:rsidRPr="00AF03BD">
        <w:t>д</w:t>
      </w:r>
      <w:r w:rsidRPr="00AF03BD">
        <w:rPr>
          <w:noProof/>
        </w:rPr>
        <w:t xml:space="preserve">воровой </w:t>
      </w:r>
      <w:r w:rsidRPr="00AF03BD">
        <w:t>т</w:t>
      </w:r>
      <w:r w:rsidRPr="00AF03BD">
        <w:rPr>
          <w:noProof/>
        </w:rPr>
        <w:t xml:space="preserve">ерритории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м</w:t>
      </w:r>
      <w:r w:rsidRPr="00AF03BD">
        <w:rPr>
          <w:noProof/>
        </w:rPr>
        <w:t xml:space="preserve">инимально допустимое </w:t>
      </w:r>
      <w:r w:rsidRPr="00AF03BD">
        <w:t>р</w:t>
      </w:r>
      <w:r w:rsidRPr="00AF03BD">
        <w:rPr>
          <w:noProof/>
        </w:rPr>
        <w:t xml:space="preserve">асстояние </w:t>
      </w:r>
      <w:r w:rsidRPr="00AF03BD">
        <w:t>о</w:t>
      </w:r>
      <w:r w:rsidRPr="00AF03BD">
        <w:rPr>
          <w:noProof/>
        </w:rPr>
        <w:t xml:space="preserve">т </w:t>
      </w:r>
      <w:r w:rsidRPr="00AF03BD">
        <w:t>о</w:t>
      </w:r>
      <w:r w:rsidRPr="00AF03BD">
        <w:rPr>
          <w:noProof/>
        </w:rPr>
        <w:t xml:space="preserve">кон </w:t>
      </w:r>
      <w:r w:rsidRPr="00AF03BD">
        <w:t>ж</w:t>
      </w:r>
      <w:r w:rsidRPr="00AF03BD">
        <w:rPr>
          <w:noProof/>
        </w:rPr>
        <w:t xml:space="preserve">илых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о</w:t>
      </w:r>
      <w:r w:rsidRPr="00AF03BD">
        <w:rPr>
          <w:noProof/>
        </w:rPr>
        <w:t xml:space="preserve">бщественных </w:t>
      </w:r>
      <w:r w:rsidRPr="00AF03BD">
        <w:t>з</w:t>
      </w:r>
      <w:r w:rsidRPr="00AF03BD">
        <w:rPr>
          <w:noProof/>
        </w:rPr>
        <w:t xml:space="preserve">даний </w:t>
      </w:r>
      <w:r w:rsidRPr="00AF03BD">
        <w:t>д</w:t>
      </w:r>
      <w:r w:rsidRPr="00AF03BD">
        <w:rPr>
          <w:noProof/>
        </w:rPr>
        <w:t xml:space="preserve">о </w:t>
      </w:r>
      <w:r w:rsidRPr="00AF03BD">
        <w:t>п</w:t>
      </w:r>
      <w:r w:rsidRPr="00AF03BD">
        <w:rPr>
          <w:noProof/>
        </w:rPr>
        <w:t xml:space="preserve">лощадок осуществляется </w:t>
      </w:r>
      <w:r w:rsidRPr="00AF03BD">
        <w:t>(</w:t>
      </w:r>
      <w:r w:rsidRPr="00AF03BD">
        <w:rPr>
          <w:noProof/>
        </w:rPr>
        <w:t xml:space="preserve">принимается) </w:t>
      </w:r>
      <w:r w:rsidRPr="00AF03BD">
        <w:t>в</w:t>
      </w:r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оответствии </w:t>
      </w:r>
      <w:r w:rsidRPr="00AF03BD">
        <w:t>с</w:t>
      </w:r>
      <w:r w:rsidRPr="00AF03BD">
        <w:rPr>
          <w:noProof/>
        </w:rPr>
        <w:t xml:space="preserve">о </w:t>
      </w:r>
      <w:r w:rsidRPr="00AF03BD">
        <w:t>с</w:t>
      </w:r>
      <w:r w:rsidRPr="00AF03BD">
        <w:rPr>
          <w:noProof/>
        </w:rPr>
        <w:t xml:space="preserve">ледующими </w:t>
      </w:r>
      <w:r w:rsidRPr="00AF03BD">
        <w:t>нормами:</w:t>
      </w:r>
    </w:p>
    <w:p w:rsidR="00B54406" w:rsidRPr="00AF03BD" w:rsidRDefault="00B54406" w:rsidP="00B54406">
      <w:pPr>
        <w:autoSpaceDE w:val="0"/>
        <w:autoSpaceDN w:val="0"/>
        <w:adjustRightInd w:val="0"/>
        <w:ind w:firstLine="713"/>
        <w:jc w:val="right"/>
      </w:pPr>
      <w:r w:rsidRPr="00AF03BD">
        <w:t xml:space="preserve">Таблица </w:t>
      </w:r>
      <w:r w:rsidR="0073025E">
        <w:t>2</w:t>
      </w: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1843"/>
        <w:gridCol w:w="2693"/>
      </w:tblGrid>
      <w:tr w:rsidR="00B54406" w:rsidRPr="00AF03BD" w:rsidTr="00C770F4"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Назначение </w:t>
            </w:r>
            <w:r w:rsidRPr="00AF03BD">
              <w:t>площадок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ind w:left="105"/>
            </w:pPr>
            <w:r w:rsidRPr="00AF03BD">
              <w:rPr>
                <w:noProof/>
              </w:rPr>
              <w:t xml:space="preserve">Удельные </w:t>
            </w:r>
            <w:r w:rsidRPr="00AF03BD">
              <w:t xml:space="preserve">параметры </w:t>
            </w:r>
            <w:r w:rsidRPr="00AF03BD">
              <w:br/>
            </w:r>
            <w:r w:rsidRPr="00AF03BD">
              <w:rPr>
                <w:noProof/>
              </w:rPr>
              <w:t xml:space="preserve">площадок, </w:t>
            </w:r>
            <w:r w:rsidRPr="00AF03BD">
              <w:t>кв.м./чел.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Расстояние </w:t>
            </w:r>
            <w:r w:rsidRPr="00AF03BD">
              <w:t>о</w:t>
            </w:r>
            <w:r w:rsidRPr="00AF03BD">
              <w:rPr>
                <w:noProof/>
              </w:rPr>
              <w:t xml:space="preserve">т </w:t>
            </w:r>
            <w:r w:rsidRPr="00AF03BD">
              <w:t xml:space="preserve">окон </w:t>
            </w:r>
            <w:r w:rsidRPr="00AF03BD">
              <w:br/>
            </w:r>
            <w:r w:rsidRPr="00AF03BD">
              <w:rPr>
                <w:noProof/>
              </w:rPr>
              <w:t xml:space="preserve">жилых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 xml:space="preserve">общественных </w:t>
            </w:r>
            <w:r w:rsidRPr="00AF03BD">
              <w:br/>
            </w:r>
            <w:r w:rsidRPr="00AF03BD">
              <w:rPr>
                <w:noProof/>
              </w:rPr>
              <w:t xml:space="preserve">зданий, не </w:t>
            </w:r>
            <w:r w:rsidRPr="00AF03BD">
              <w:t xml:space="preserve">менее, </w:t>
            </w:r>
            <w:proofErr w:type="gramStart"/>
            <w:r w:rsidRPr="00AF03BD">
              <w:t>м</w:t>
            </w:r>
            <w:proofErr w:type="gramEnd"/>
          </w:p>
        </w:tc>
      </w:tr>
      <w:tr w:rsidR="00B54406" w:rsidRPr="00AF03BD" w:rsidTr="00C770F4"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ind w:left="180"/>
            </w:pPr>
            <w:r w:rsidRPr="00AF03BD">
              <w:rPr>
                <w:noProof/>
              </w:rPr>
              <w:t xml:space="preserve">Для </w:t>
            </w:r>
            <w:r w:rsidRPr="00AF03BD">
              <w:t>и</w:t>
            </w:r>
            <w:r w:rsidRPr="00AF03BD">
              <w:rPr>
                <w:noProof/>
              </w:rPr>
              <w:t xml:space="preserve">гр </w:t>
            </w:r>
            <w:r w:rsidRPr="00AF03BD">
              <w:t>д</w:t>
            </w:r>
            <w:r w:rsidRPr="00AF03BD">
              <w:rPr>
                <w:noProof/>
              </w:rPr>
              <w:t xml:space="preserve">етей </w:t>
            </w:r>
            <w:r w:rsidRPr="00AF03BD">
              <w:t>д</w:t>
            </w:r>
            <w:r w:rsidRPr="00AF03BD">
              <w:rPr>
                <w:noProof/>
              </w:rPr>
              <w:t xml:space="preserve">ошкольного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младшего</w:t>
            </w:r>
          </w:p>
          <w:p w:rsidR="00B54406" w:rsidRPr="00AF03BD" w:rsidRDefault="00B54406" w:rsidP="004E39CC">
            <w:pPr>
              <w:autoSpaceDE w:val="0"/>
              <w:autoSpaceDN w:val="0"/>
              <w:adjustRightInd w:val="0"/>
              <w:ind w:left="115"/>
            </w:pPr>
            <w:r w:rsidRPr="00AF03BD">
              <w:rPr>
                <w:noProof/>
              </w:rPr>
              <w:t xml:space="preserve">школьного </w:t>
            </w:r>
            <w:r w:rsidRPr="00AF03BD">
              <w:t>возраста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</w:p>
        </w:tc>
      </w:tr>
      <w:tr w:rsidR="00B54406" w:rsidRPr="00AF03BD" w:rsidTr="00C770F4">
        <w:tc>
          <w:tcPr>
            <w:tcW w:w="4536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ind w:left="115"/>
            </w:pPr>
          </w:p>
        </w:tc>
        <w:tc>
          <w:tcPr>
            <w:tcW w:w="18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0,7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12</w:t>
            </w:r>
          </w:p>
        </w:tc>
      </w:tr>
      <w:tr w:rsidR="00B54406" w:rsidRPr="00AF03BD" w:rsidTr="00C770F4"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ind w:left="110"/>
            </w:pPr>
            <w:r w:rsidRPr="00AF03BD">
              <w:rPr>
                <w:noProof/>
              </w:rPr>
              <w:t xml:space="preserve">Для </w:t>
            </w:r>
            <w:r w:rsidRPr="00AF03BD">
              <w:t>о</w:t>
            </w:r>
            <w:r w:rsidRPr="00AF03BD">
              <w:rPr>
                <w:noProof/>
              </w:rPr>
              <w:t xml:space="preserve">тдыха </w:t>
            </w:r>
            <w:r w:rsidRPr="00AF03BD">
              <w:t>в</w:t>
            </w:r>
            <w:r w:rsidRPr="00AF03BD">
              <w:rPr>
                <w:noProof/>
              </w:rPr>
              <w:t xml:space="preserve">зрослого </w:t>
            </w:r>
            <w:r w:rsidRPr="00AF03BD">
              <w:t>населения</w:t>
            </w:r>
          </w:p>
        </w:tc>
        <w:tc>
          <w:tcPr>
            <w:tcW w:w="18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0,1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</w:p>
        </w:tc>
      </w:tr>
      <w:tr w:rsidR="00B54406" w:rsidRPr="00AF03BD" w:rsidTr="00C770F4"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ind w:left="101"/>
            </w:pPr>
            <w:r w:rsidRPr="00AF03BD">
              <w:rPr>
                <w:noProof/>
              </w:rPr>
              <w:t xml:space="preserve">Для </w:t>
            </w:r>
            <w:r w:rsidRPr="00AF03BD">
              <w:t>з</w:t>
            </w:r>
            <w:r w:rsidRPr="00AF03BD">
              <w:rPr>
                <w:noProof/>
              </w:rPr>
              <w:t xml:space="preserve">анятий </w:t>
            </w:r>
            <w:r w:rsidRPr="00AF03BD">
              <w:t>физкультурой</w:t>
            </w:r>
          </w:p>
        </w:tc>
        <w:tc>
          <w:tcPr>
            <w:tcW w:w="18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2,0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10 - 40</w:t>
            </w:r>
          </w:p>
        </w:tc>
      </w:tr>
      <w:tr w:rsidR="00B54406" w:rsidRPr="00AF03BD" w:rsidTr="00C770F4">
        <w:tc>
          <w:tcPr>
            <w:tcW w:w="4536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ind w:left="105"/>
            </w:pPr>
            <w:r w:rsidRPr="00AF03BD">
              <w:rPr>
                <w:noProof/>
              </w:rPr>
              <w:t xml:space="preserve">Для </w:t>
            </w:r>
            <w:r w:rsidRPr="00AF03BD">
              <w:t>х</w:t>
            </w:r>
            <w:r w:rsidRPr="00AF03BD">
              <w:rPr>
                <w:noProof/>
              </w:rPr>
              <w:t xml:space="preserve">озяйственных </w:t>
            </w:r>
            <w:r w:rsidRPr="00AF03BD">
              <w:t>ц</w:t>
            </w:r>
            <w:r w:rsidRPr="00AF03BD">
              <w:rPr>
                <w:noProof/>
              </w:rPr>
              <w:t xml:space="preserve">елей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выгула</w:t>
            </w:r>
            <w:r>
              <w:t xml:space="preserve"> </w:t>
            </w:r>
            <w:r w:rsidRPr="00AF03BD">
              <w:t>собак</w:t>
            </w:r>
          </w:p>
        </w:tc>
        <w:tc>
          <w:tcPr>
            <w:tcW w:w="1843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bottom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0,3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bottom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20 - 40</w:t>
            </w:r>
          </w:p>
        </w:tc>
      </w:tr>
      <w:tr w:rsidR="00B54406" w:rsidRPr="00AF03BD" w:rsidTr="00C770F4">
        <w:tc>
          <w:tcPr>
            <w:tcW w:w="45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ind w:left="96"/>
            </w:pPr>
            <w:r w:rsidRPr="00AF03BD">
              <w:rPr>
                <w:noProof/>
              </w:rPr>
              <w:t xml:space="preserve">Для </w:t>
            </w:r>
            <w:r w:rsidRPr="00AF03BD">
              <w:t>с</w:t>
            </w:r>
            <w:r w:rsidRPr="00AF03BD">
              <w:rPr>
                <w:noProof/>
              </w:rPr>
              <w:t xml:space="preserve">тоянки </w:t>
            </w:r>
            <w:r w:rsidRPr="00AF03BD">
              <w:t>автомобилей</w:t>
            </w:r>
          </w:p>
        </w:tc>
        <w:tc>
          <w:tcPr>
            <w:tcW w:w="184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t>0,8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4406" w:rsidRPr="00AF03BD" w:rsidRDefault="00B54406" w:rsidP="004E39CC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см. </w:t>
            </w:r>
            <w:r w:rsidRPr="00AF03BD">
              <w:t>ниже</w:t>
            </w:r>
          </w:p>
        </w:tc>
      </w:tr>
    </w:tbl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 xml:space="preserve">На территориях малоэтажной застройки городских округов и поселений (на которых разрешено содержание скота) допускается предусматривать на </w:t>
      </w:r>
      <w:proofErr w:type="spellStart"/>
      <w:r w:rsidRPr="00515255">
        <w:rPr>
          <w:rFonts w:ascii="Times New Roman" w:hAnsi="Times New Roman" w:cs="Times New Roman"/>
          <w:sz w:val="24"/>
          <w:szCs w:val="24"/>
        </w:rPr>
        <w:t>приквартирных</w:t>
      </w:r>
      <w:proofErr w:type="spellEnd"/>
      <w:r w:rsidRPr="00515255">
        <w:rPr>
          <w:rFonts w:ascii="Times New Roman" w:hAnsi="Times New Roman" w:cs="Times New Roman"/>
          <w:sz w:val="24"/>
          <w:szCs w:val="24"/>
        </w:rPr>
        <w:t xml:space="preserve"> земельных участках хозяйственные постройки для содержания скота и птицы, хранения кормов, инвентаря, топлива и других хозяйственных нужд, бани, а также – хозяйственные подъезды и скотопрогоны.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участка.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 xml:space="preserve">Постройки для содержания скота и птицы допускается пристраивать к усадебным одно-, двухквартирным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515255">
          <w:rPr>
            <w:rFonts w:ascii="Times New Roman" w:hAnsi="Times New Roman" w:cs="Times New Roman"/>
            <w:sz w:val="24"/>
            <w:szCs w:val="24"/>
          </w:rPr>
          <w:t>7 м</w:t>
        </w:r>
      </w:smartTag>
      <w:r w:rsidRPr="00515255">
        <w:rPr>
          <w:rFonts w:ascii="Times New Roman" w:hAnsi="Times New Roman" w:cs="Times New Roman"/>
          <w:sz w:val="24"/>
          <w:szCs w:val="24"/>
        </w:rPr>
        <w:t xml:space="preserve"> от входа в дом.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>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образований. Для многоквартирных домов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pacing w:val="-2"/>
          <w:sz w:val="24"/>
          <w:szCs w:val="24"/>
        </w:rPr>
        <w:t xml:space="preserve">До границы соседнего </w:t>
      </w:r>
      <w:proofErr w:type="spellStart"/>
      <w:r w:rsidRPr="00515255">
        <w:rPr>
          <w:rFonts w:ascii="Times New Roman" w:hAnsi="Times New Roman" w:cs="Times New Roman"/>
          <w:spacing w:val="-2"/>
          <w:sz w:val="24"/>
          <w:szCs w:val="24"/>
        </w:rPr>
        <w:t>приквартирного</w:t>
      </w:r>
      <w:proofErr w:type="spellEnd"/>
      <w:r w:rsidRPr="00515255">
        <w:rPr>
          <w:rFonts w:ascii="Times New Roman" w:hAnsi="Times New Roman" w:cs="Times New Roman"/>
          <w:spacing w:val="-2"/>
          <w:sz w:val="24"/>
          <w:szCs w:val="24"/>
        </w:rPr>
        <w:t xml:space="preserve"> участка расстояния по санитарно-</w:t>
      </w:r>
      <w:r w:rsidRPr="00515255">
        <w:rPr>
          <w:rFonts w:ascii="Times New Roman" w:hAnsi="Times New Roman" w:cs="Times New Roman"/>
          <w:sz w:val="24"/>
          <w:szCs w:val="24"/>
        </w:rPr>
        <w:t>бытовым условиям и в зависимости от степени огнестойкости должны быть не менее: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 xml:space="preserve">- от усадебного, одно-, двухквартирного и блокированного дома - </w:t>
      </w:r>
      <w:smartTag w:uri="urn:schemas-microsoft-com:office:smarttags" w:element="metricconverter">
        <w:smartTagPr>
          <w:attr w:name="ProductID" w:val="3 м"/>
        </w:smartTagPr>
        <w:r w:rsidRPr="00515255">
          <w:rPr>
            <w:rFonts w:ascii="Times New Roman" w:hAnsi="Times New Roman" w:cs="Times New Roman"/>
            <w:sz w:val="24"/>
            <w:szCs w:val="24"/>
          </w:rPr>
          <w:t>3 м</w:t>
        </w:r>
      </w:smartTag>
      <w:r w:rsidRPr="00515255">
        <w:rPr>
          <w:rFonts w:ascii="Times New Roman" w:hAnsi="Times New Roman" w:cs="Times New Roman"/>
          <w:sz w:val="24"/>
          <w:szCs w:val="24"/>
        </w:rPr>
        <w:t>;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 xml:space="preserve">-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515255">
          <w:rPr>
            <w:rFonts w:ascii="Times New Roman" w:hAnsi="Times New Roman" w:cs="Times New Roman"/>
            <w:sz w:val="24"/>
            <w:szCs w:val="24"/>
          </w:rPr>
          <w:t>4 м</w:t>
        </w:r>
      </w:smartTag>
      <w:r w:rsidRPr="00515255">
        <w:rPr>
          <w:rFonts w:ascii="Times New Roman" w:hAnsi="Times New Roman" w:cs="Times New Roman"/>
          <w:sz w:val="24"/>
          <w:szCs w:val="24"/>
        </w:rPr>
        <w:t>;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 xml:space="preserve">- от других построек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515255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515255">
        <w:rPr>
          <w:rFonts w:ascii="Times New Roman" w:hAnsi="Times New Roman" w:cs="Times New Roman"/>
          <w:sz w:val="24"/>
          <w:szCs w:val="24"/>
        </w:rPr>
        <w:t>;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 xml:space="preserve">-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515255">
          <w:rPr>
            <w:rFonts w:ascii="Times New Roman" w:hAnsi="Times New Roman" w:cs="Times New Roman"/>
            <w:sz w:val="24"/>
            <w:szCs w:val="24"/>
          </w:rPr>
          <w:t>4 м</w:t>
        </w:r>
      </w:smartTag>
      <w:r w:rsidRPr="00515255">
        <w:rPr>
          <w:rFonts w:ascii="Times New Roman" w:hAnsi="Times New Roman" w:cs="Times New Roman"/>
          <w:sz w:val="24"/>
          <w:szCs w:val="24"/>
        </w:rPr>
        <w:t>;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 xml:space="preserve">- от стволов </w:t>
      </w:r>
      <w:proofErr w:type="spellStart"/>
      <w:r w:rsidRPr="00515255">
        <w:rPr>
          <w:rFonts w:ascii="Times New Roman" w:hAnsi="Times New Roman" w:cs="Times New Roman"/>
          <w:sz w:val="24"/>
          <w:szCs w:val="24"/>
        </w:rPr>
        <w:t>среднерослых</w:t>
      </w:r>
      <w:proofErr w:type="spellEnd"/>
      <w:r w:rsidRPr="00515255">
        <w:rPr>
          <w:rFonts w:ascii="Times New Roman" w:hAnsi="Times New Roman" w:cs="Times New Roman"/>
          <w:sz w:val="24"/>
          <w:szCs w:val="24"/>
        </w:rPr>
        <w:t xml:space="preserve"> деревьев - </w:t>
      </w:r>
      <w:smartTag w:uri="urn:schemas-microsoft-com:office:smarttags" w:element="metricconverter">
        <w:smartTagPr>
          <w:attr w:name="ProductID" w:val="2 м"/>
        </w:smartTagPr>
        <w:r w:rsidRPr="00515255">
          <w:rPr>
            <w:rFonts w:ascii="Times New Roman" w:hAnsi="Times New Roman" w:cs="Times New Roman"/>
            <w:sz w:val="24"/>
            <w:szCs w:val="24"/>
          </w:rPr>
          <w:t>2 м</w:t>
        </w:r>
      </w:smartTag>
      <w:r w:rsidRPr="00515255">
        <w:rPr>
          <w:rFonts w:ascii="Times New Roman" w:hAnsi="Times New Roman" w:cs="Times New Roman"/>
          <w:sz w:val="24"/>
          <w:szCs w:val="24"/>
        </w:rPr>
        <w:t>;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lastRenderedPageBreak/>
        <w:t xml:space="preserve">- от кустарника - </w:t>
      </w:r>
      <w:smartTag w:uri="urn:schemas-microsoft-com:office:smarttags" w:element="metricconverter">
        <w:smartTagPr>
          <w:attr w:name="ProductID" w:val="1 м"/>
        </w:smartTagPr>
        <w:r w:rsidRPr="00515255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515255">
        <w:rPr>
          <w:rFonts w:ascii="Times New Roman" w:hAnsi="Times New Roman" w:cs="Times New Roman"/>
          <w:sz w:val="24"/>
          <w:szCs w:val="24"/>
        </w:rPr>
        <w:t>.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 xml:space="preserve"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515255">
          <w:rPr>
            <w:rFonts w:ascii="Times New Roman" w:hAnsi="Times New Roman" w:cs="Times New Roman"/>
            <w:sz w:val="24"/>
            <w:szCs w:val="24"/>
          </w:rPr>
          <w:t>6 м</w:t>
        </w:r>
      </w:smartTag>
      <w:r w:rsidRPr="00515255">
        <w:rPr>
          <w:rFonts w:ascii="Times New Roman" w:hAnsi="Times New Roman" w:cs="Times New Roman"/>
          <w:sz w:val="24"/>
          <w:szCs w:val="24"/>
        </w:rPr>
        <w:t>.</w:t>
      </w:r>
    </w:p>
    <w:p w:rsidR="00515255" w:rsidRPr="00515255" w:rsidRDefault="00515255" w:rsidP="00515255">
      <w:pPr>
        <w:pStyle w:val="ae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255">
        <w:rPr>
          <w:rFonts w:ascii="Times New Roman" w:hAnsi="Times New Roman" w:cs="Times New Roman"/>
          <w:sz w:val="24"/>
          <w:szCs w:val="24"/>
        </w:rPr>
        <w:t>Вспомогательные строения, за исключением гаражей, размещать со стороны улиц не допускается.</w:t>
      </w:r>
    </w:p>
    <w:p w:rsidR="00515255" w:rsidRPr="00515255" w:rsidRDefault="00515255" w:rsidP="00515255">
      <w:pPr>
        <w:widowControl w:val="0"/>
        <w:ind w:firstLine="709"/>
        <w:jc w:val="both"/>
      </w:pPr>
      <w:r w:rsidRPr="00515255">
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требований.</w:t>
      </w:r>
    </w:p>
    <w:p w:rsidR="00974E54" w:rsidRPr="00AF03BD" w:rsidRDefault="0073025E" w:rsidP="00366066">
      <w:pPr>
        <w:autoSpaceDE w:val="0"/>
        <w:autoSpaceDN w:val="0"/>
        <w:adjustRightInd w:val="0"/>
        <w:ind w:firstLine="709"/>
        <w:jc w:val="both"/>
        <w:rPr>
          <w:b/>
          <w:bCs/>
          <w:noProof/>
        </w:rPr>
      </w:pPr>
      <w:r>
        <w:rPr>
          <w:b/>
          <w:bCs/>
          <w:noProof/>
        </w:rPr>
        <w:t>2</w:t>
      </w:r>
      <w:r w:rsidR="00974E54" w:rsidRPr="00AF03BD">
        <w:rPr>
          <w:b/>
          <w:bCs/>
          <w:noProof/>
        </w:rPr>
        <w:t xml:space="preserve">) Нормативные </w:t>
      </w:r>
      <w:r w:rsidR="00974E54" w:rsidRPr="00AF03BD">
        <w:rPr>
          <w:b/>
          <w:bCs/>
        </w:rPr>
        <w:t>п</w:t>
      </w:r>
      <w:r w:rsidR="00974E54" w:rsidRPr="00AF03BD">
        <w:rPr>
          <w:b/>
          <w:bCs/>
          <w:noProof/>
        </w:rPr>
        <w:t xml:space="preserve">араметры </w:t>
      </w:r>
      <w:r w:rsidR="00974E54" w:rsidRPr="00AF03BD">
        <w:rPr>
          <w:b/>
          <w:bCs/>
        </w:rPr>
        <w:t>з</w:t>
      </w:r>
      <w:r w:rsidR="00974E54" w:rsidRPr="00AF03BD">
        <w:rPr>
          <w:b/>
          <w:bCs/>
          <w:noProof/>
        </w:rPr>
        <w:t xml:space="preserve">астройки </w:t>
      </w:r>
      <w:r w:rsidR="00974E54" w:rsidRPr="00AF03BD">
        <w:rPr>
          <w:b/>
          <w:bCs/>
        </w:rPr>
        <w:t>о</w:t>
      </w:r>
      <w:r w:rsidR="00974E54" w:rsidRPr="00AF03BD">
        <w:rPr>
          <w:b/>
          <w:bCs/>
          <w:noProof/>
        </w:rPr>
        <w:t xml:space="preserve">бщественно-деловой </w:t>
      </w:r>
      <w:r w:rsidR="00974E54" w:rsidRPr="00AF03BD">
        <w:rPr>
          <w:b/>
          <w:bCs/>
        </w:rPr>
        <w:t>з</w:t>
      </w:r>
      <w:r w:rsidR="00974E54" w:rsidRPr="00AF03BD">
        <w:rPr>
          <w:b/>
          <w:bCs/>
          <w:noProof/>
        </w:rPr>
        <w:t xml:space="preserve">оны. 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Радиус </w:t>
      </w:r>
      <w:r w:rsidRPr="00AF03BD">
        <w:t>о</w:t>
      </w:r>
      <w:r w:rsidRPr="00AF03BD">
        <w:rPr>
          <w:noProof/>
        </w:rPr>
        <w:t xml:space="preserve">бслуживания </w:t>
      </w:r>
      <w:r w:rsidRPr="00AF03BD">
        <w:t>н</w:t>
      </w:r>
      <w:r w:rsidRPr="00AF03BD">
        <w:rPr>
          <w:noProof/>
        </w:rPr>
        <w:t xml:space="preserve">аселения </w:t>
      </w:r>
      <w:r w:rsidRPr="00AF03BD">
        <w:t>у</w:t>
      </w:r>
      <w:r w:rsidRPr="00AF03BD">
        <w:rPr>
          <w:noProof/>
        </w:rPr>
        <w:t xml:space="preserve">чреждениями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п</w:t>
      </w:r>
      <w:r w:rsidRPr="00AF03BD">
        <w:rPr>
          <w:noProof/>
        </w:rPr>
        <w:t xml:space="preserve">редприятиями </w:t>
      </w:r>
      <w:r w:rsidRPr="00AF03BD">
        <w:t>о</w:t>
      </w:r>
      <w:r w:rsidRPr="00AF03BD">
        <w:rPr>
          <w:noProof/>
        </w:rPr>
        <w:t xml:space="preserve">бслуживания, </w:t>
      </w:r>
      <w:r w:rsidRPr="00AF03BD">
        <w:t>р</w:t>
      </w:r>
      <w:r w:rsidRPr="00AF03BD">
        <w:rPr>
          <w:noProof/>
        </w:rPr>
        <w:t xml:space="preserve">азмещаемыми </w:t>
      </w:r>
      <w:r w:rsidRPr="00AF03BD">
        <w:t>в</w:t>
      </w:r>
      <w:r w:rsidRPr="00AF03BD">
        <w:rPr>
          <w:noProof/>
        </w:rPr>
        <w:t xml:space="preserve"> </w:t>
      </w:r>
      <w:r w:rsidRPr="00AF03BD">
        <w:t>о</w:t>
      </w:r>
      <w:r w:rsidRPr="00AF03BD">
        <w:rPr>
          <w:noProof/>
        </w:rPr>
        <w:t xml:space="preserve">бщественно-деловых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ж</w:t>
      </w:r>
      <w:r w:rsidRPr="00AF03BD">
        <w:rPr>
          <w:noProof/>
        </w:rPr>
        <w:t xml:space="preserve">илых </w:t>
      </w:r>
      <w:r w:rsidRPr="00AF03BD">
        <w:t>з</w:t>
      </w:r>
      <w:r w:rsidRPr="00AF03BD">
        <w:rPr>
          <w:noProof/>
        </w:rPr>
        <w:t xml:space="preserve">онах, </w:t>
      </w:r>
      <w:r w:rsidRPr="00AF03BD">
        <w:t>в</w:t>
      </w:r>
      <w:r w:rsidRPr="00AF03BD">
        <w:rPr>
          <w:noProof/>
        </w:rPr>
        <w:t xml:space="preserve"> </w:t>
      </w:r>
      <w:r w:rsidRPr="00AF03BD">
        <w:t>з</w:t>
      </w:r>
      <w:r w:rsidRPr="00AF03BD">
        <w:rPr>
          <w:noProof/>
        </w:rPr>
        <w:t xml:space="preserve">ависимости </w:t>
      </w:r>
      <w:r w:rsidRPr="00AF03BD">
        <w:t>о</w:t>
      </w:r>
      <w:r w:rsidRPr="00AF03BD">
        <w:rPr>
          <w:noProof/>
        </w:rPr>
        <w:t xml:space="preserve">т </w:t>
      </w:r>
      <w:r w:rsidRPr="00AF03BD">
        <w:t>э</w:t>
      </w:r>
      <w:r w:rsidRPr="00AF03BD">
        <w:rPr>
          <w:noProof/>
        </w:rPr>
        <w:t xml:space="preserve">лементов </w:t>
      </w:r>
      <w:r w:rsidRPr="00AF03BD">
        <w:t>п</w:t>
      </w:r>
      <w:r w:rsidRPr="00AF03BD">
        <w:rPr>
          <w:noProof/>
        </w:rPr>
        <w:t xml:space="preserve">ланировочной </w:t>
      </w:r>
      <w:r w:rsidRPr="00AF03BD">
        <w:t>с</w:t>
      </w:r>
      <w:r w:rsidRPr="00AF03BD">
        <w:rPr>
          <w:noProof/>
        </w:rPr>
        <w:t xml:space="preserve">труктуры </w:t>
      </w:r>
      <w:r w:rsidRPr="00AF03BD">
        <w:t>(</w:t>
      </w:r>
      <w:r w:rsidRPr="00AF03BD">
        <w:rPr>
          <w:noProof/>
        </w:rPr>
        <w:t xml:space="preserve">микрорайон </w:t>
      </w:r>
      <w:r w:rsidRPr="00AF03BD">
        <w:t>(</w:t>
      </w:r>
      <w:r w:rsidRPr="00AF03BD">
        <w:rPr>
          <w:noProof/>
        </w:rPr>
        <w:t xml:space="preserve">квартал), </w:t>
      </w:r>
      <w:r w:rsidRPr="00AF03BD">
        <w:t>ж</w:t>
      </w:r>
      <w:r w:rsidRPr="00AF03BD">
        <w:rPr>
          <w:noProof/>
        </w:rPr>
        <w:t xml:space="preserve">илой </w:t>
      </w:r>
      <w:r w:rsidRPr="00AF03BD">
        <w:t>р</w:t>
      </w:r>
      <w:r w:rsidRPr="00AF03BD">
        <w:rPr>
          <w:noProof/>
        </w:rPr>
        <w:t>айон) составляет</w:t>
      </w:r>
      <w:r w:rsidRPr="00AF03BD">
        <w:t>:</w:t>
      </w:r>
    </w:p>
    <w:p w:rsidR="00974E54" w:rsidRPr="00AF03BD" w:rsidRDefault="00974E54" w:rsidP="00974E54">
      <w:pPr>
        <w:autoSpaceDE w:val="0"/>
        <w:autoSpaceDN w:val="0"/>
        <w:adjustRightInd w:val="0"/>
        <w:ind w:firstLine="707"/>
        <w:jc w:val="right"/>
      </w:pPr>
      <w:r w:rsidRPr="00AF03BD">
        <w:t xml:space="preserve">Таблица </w:t>
      </w:r>
      <w:r w:rsidR="0073025E">
        <w:t>3</w:t>
      </w: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9"/>
        <w:gridCol w:w="2693"/>
      </w:tblGrid>
      <w:tr w:rsidR="00974E54" w:rsidRPr="00AF03BD" w:rsidTr="00C770F4">
        <w:trPr>
          <w:trHeight w:val="533"/>
        </w:trPr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Учреждения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п</w:t>
            </w:r>
            <w:r w:rsidRPr="00AF03BD">
              <w:rPr>
                <w:noProof/>
              </w:rPr>
              <w:t xml:space="preserve">редприятия </w:t>
            </w:r>
            <w:r w:rsidRPr="00AF03BD">
              <w:t>обслуживания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 xml:space="preserve">Радиус </w:t>
            </w:r>
            <w:r w:rsidRPr="00AF03BD">
              <w:br/>
              <w:t xml:space="preserve">обслуживания, </w:t>
            </w:r>
            <w:proofErr w:type="gramStart"/>
            <w:r w:rsidRPr="00AF03BD">
              <w:t>м</w:t>
            </w:r>
            <w:proofErr w:type="gramEnd"/>
          </w:p>
        </w:tc>
      </w:tr>
      <w:tr w:rsidR="00974E54" w:rsidRPr="00AF03BD" w:rsidTr="00C770F4">
        <w:trPr>
          <w:trHeight w:val="310"/>
        </w:trPr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34"/>
            </w:pPr>
            <w:r w:rsidRPr="00AF03BD">
              <w:rPr>
                <w:noProof/>
              </w:rPr>
              <w:t xml:space="preserve">Дошкольные </w:t>
            </w:r>
            <w:r w:rsidRPr="00AF03BD">
              <w:t>о</w:t>
            </w:r>
            <w:r w:rsidRPr="00AF03BD">
              <w:rPr>
                <w:noProof/>
              </w:rPr>
              <w:t xml:space="preserve">бразовательные </w:t>
            </w:r>
            <w:r w:rsidRPr="00AF03BD">
              <w:t>учреждения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756B65" w:rsidP="0028016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974E54" w:rsidRPr="00AF03BD">
              <w:t>00</w:t>
            </w:r>
          </w:p>
        </w:tc>
      </w:tr>
      <w:tr w:rsidR="00974E54" w:rsidRPr="00AF03BD" w:rsidTr="00C770F4">
        <w:trPr>
          <w:trHeight w:val="266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34"/>
            </w:pPr>
            <w:r w:rsidRPr="00AF03BD">
              <w:rPr>
                <w:noProof/>
              </w:rPr>
              <w:t xml:space="preserve">Общеобразовательные </w:t>
            </w:r>
            <w:r w:rsidRPr="00AF03BD">
              <w:t>школы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E72A72" w:rsidP="00E72A7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974E54" w:rsidRPr="00AF03BD">
              <w:t>5</w:t>
            </w:r>
            <w:r w:rsidR="00756B65">
              <w:t>0</w:t>
            </w:r>
            <w:r>
              <w:t xml:space="preserve">  </w:t>
            </w:r>
          </w:p>
        </w:tc>
      </w:tr>
      <w:tr w:rsidR="00E72A72" w:rsidRPr="00AF03BD" w:rsidTr="00C770F4">
        <w:trPr>
          <w:trHeight w:val="266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72A72" w:rsidRPr="00AF03BD" w:rsidRDefault="00E72A72" w:rsidP="00280161">
            <w:pPr>
              <w:autoSpaceDE w:val="0"/>
              <w:autoSpaceDN w:val="0"/>
              <w:adjustRightInd w:val="0"/>
              <w:ind w:left="134"/>
              <w:rPr>
                <w:noProof/>
              </w:rPr>
            </w:pPr>
            <w:r>
              <w:rPr>
                <w:noProof/>
              </w:rPr>
              <w:t xml:space="preserve">   -для начальных классов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72A72" w:rsidRDefault="00E72A72" w:rsidP="00E72A72">
            <w:pPr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</w:tr>
      <w:tr w:rsidR="00974E54" w:rsidRPr="00AF03BD" w:rsidTr="00C770F4">
        <w:trPr>
          <w:trHeight w:val="300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34"/>
            </w:pPr>
            <w:r w:rsidRPr="00AF03BD">
              <w:rPr>
                <w:noProof/>
              </w:rPr>
              <w:t xml:space="preserve">Помещения </w:t>
            </w:r>
            <w:r w:rsidRPr="00AF03BD">
              <w:t>д</w:t>
            </w:r>
            <w:r w:rsidRPr="00AF03BD">
              <w:rPr>
                <w:noProof/>
              </w:rPr>
              <w:t xml:space="preserve">ля </w:t>
            </w:r>
            <w:r w:rsidRPr="00AF03BD">
              <w:t>ф</w:t>
            </w:r>
            <w:r w:rsidRPr="00AF03BD">
              <w:rPr>
                <w:noProof/>
              </w:rPr>
              <w:t xml:space="preserve">изкультурно-оздоровительных </w:t>
            </w:r>
            <w:r w:rsidRPr="00AF03BD">
              <w:t>занятий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500</w:t>
            </w:r>
          </w:p>
        </w:tc>
      </w:tr>
      <w:tr w:rsidR="00974E54" w:rsidRPr="00AF03BD" w:rsidTr="00C770F4">
        <w:trPr>
          <w:trHeight w:val="281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39"/>
            </w:pPr>
            <w:r w:rsidRPr="00AF03BD">
              <w:rPr>
                <w:noProof/>
              </w:rPr>
              <w:t xml:space="preserve">Физкультурно-спортивные </w:t>
            </w:r>
            <w:r w:rsidRPr="00AF03BD">
              <w:t>центры</w:t>
            </w:r>
            <w:r w:rsidR="00756B65">
              <w:t xml:space="preserve"> жилых районов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1 </w:t>
            </w:r>
            <w:r w:rsidRPr="00AF03BD">
              <w:t>500</w:t>
            </w:r>
          </w:p>
        </w:tc>
      </w:tr>
      <w:tr w:rsidR="00974E54" w:rsidRPr="00AF03BD" w:rsidTr="00C770F4">
        <w:trPr>
          <w:trHeight w:val="257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30"/>
            </w:pPr>
            <w:r w:rsidRPr="00AF03BD">
              <w:rPr>
                <w:noProof/>
              </w:rPr>
              <w:t xml:space="preserve">Поликлиники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и</w:t>
            </w:r>
            <w:r w:rsidRPr="00AF03BD">
              <w:rPr>
                <w:noProof/>
              </w:rPr>
              <w:t xml:space="preserve">х </w:t>
            </w:r>
            <w:r w:rsidRPr="00AF03BD">
              <w:t>филиалы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1 </w:t>
            </w:r>
            <w:r w:rsidRPr="00AF03BD">
              <w:t>000</w:t>
            </w:r>
          </w:p>
        </w:tc>
      </w:tr>
      <w:tr w:rsidR="00756B65" w:rsidRPr="00AF03BD" w:rsidTr="00C770F4">
        <w:trPr>
          <w:trHeight w:val="281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56B65" w:rsidRPr="0027080B" w:rsidRDefault="00756B65" w:rsidP="004E39CC">
            <w:pPr>
              <w:widowControl w:val="0"/>
            </w:pPr>
            <w:r>
              <w:t xml:space="preserve">  </w:t>
            </w:r>
            <w:r w:rsidRPr="0027080B">
              <w:t>Аптеки в городских округах и городских поселениях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56B65" w:rsidRPr="0027080B" w:rsidRDefault="00756B65" w:rsidP="004E39CC">
            <w:pPr>
              <w:widowControl w:val="0"/>
              <w:jc w:val="center"/>
            </w:pPr>
            <w:r w:rsidRPr="0027080B">
              <w:t>500</w:t>
            </w:r>
          </w:p>
        </w:tc>
      </w:tr>
      <w:tr w:rsidR="00756B65" w:rsidRPr="00AF03BD" w:rsidTr="00C770F4">
        <w:trPr>
          <w:trHeight w:val="281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56B65" w:rsidRPr="0027080B" w:rsidRDefault="00756B65" w:rsidP="00E72A72">
            <w:pPr>
              <w:widowControl w:val="0"/>
            </w:pPr>
            <w:r>
              <w:t xml:space="preserve">  </w:t>
            </w:r>
            <w:r w:rsidR="00E72A72">
              <w:t>Аптеки</w:t>
            </w:r>
            <w:r w:rsidRPr="0027080B">
              <w:t xml:space="preserve"> в районах малоэтажной застройки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56B65" w:rsidRPr="0027080B" w:rsidRDefault="00756B65" w:rsidP="004E39CC">
            <w:pPr>
              <w:widowControl w:val="0"/>
              <w:jc w:val="center"/>
            </w:pPr>
            <w:r w:rsidRPr="0027080B">
              <w:t>800</w:t>
            </w:r>
          </w:p>
        </w:tc>
      </w:tr>
      <w:tr w:rsidR="00756B65" w:rsidRPr="00AF03BD" w:rsidTr="00C770F4">
        <w:trPr>
          <w:trHeight w:val="305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56B65" w:rsidRPr="00AF03BD" w:rsidRDefault="00756B65" w:rsidP="00280161">
            <w:pPr>
              <w:autoSpaceDE w:val="0"/>
              <w:autoSpaceDN w:val="0"/>
              <w:adjustRightInd w:val="0"/>
              <w:ind w:left="125"/>
            </w:pPr>
            <w:r w:rsidRPr="00AF03BD">
              <w:rPr>
                <w:noProof/>
              </w:rPr>
              <w:t xml:space="preserve">Предприятия </w:t>
            </w:r>
            <w:r w:rsidRPr="00AF03BD">
              <w:t>т</w:t>
            </w:r>
            <w:r w:rsidRPr="00AF03BD">
              <w:rPr>
                <w:noProof/>
              </w:rPr>
              <w:t xml:space="preserve">орговли, </w:t>
            </w:r>
            <w:r w:rsidRPr="00AF03BD">
              <w:t>о</w:t>
            </w:r>
            <w:r w:rsidRPr="00AF03BD">
              <w:rPr>
                <w:noProof/>
              </w:rPr>
              <w:t xml:space="preserve">бщественного </w:t>
            </w:r>
            <w:r w:rsidRPr="00AF03BD">
              <w:t>п</w:t>
            </w:r>
            <w:r w:rsidRPr="00AF03BD">
              <w:rPr>
                <w:noProof/>
              </w:rPr>
              <w:t xml:space="preserve">итания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бытового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756B65" w:rsidRPr="00AF03BD" w:rsidRDefault="00756B65" w:rsidP="00280161">
            <w:pPr>
              <w:autoSpaceDE w:val="0"/>
              <w:autoSpaceDN w:val="0"/>
              <w:adjustRightInd w:val="0"/>
              <w:jc w:val="center"/>
            </w:pPr>
          </w:p>
        </w:tc>
      </w:tr>
      <w:tr w:rsidR="00756B65" w:rsidRPr="00AF03BD" w:rsidTr="00C770F4">
        <w:trPr>
          <w:trHeight w:val="252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56B65" w:rsidRPr="00AF03BD" w:rsidRDefault="00756B65" w:rsidP="00756B65">
            <w:pPr>
              <w:autoSpaceDE w:val="0"/>
              <w:autoSpaceDN w:val="0"/>
              <w:adjustRightInd w:val="0"/>
              <w:ind w:left="130"/>
            </w:pPr>
            <w:r w:rsidRPr="00AF03BD">
              <w:rPr>
                <w:noProof/>
              </w:rPr>
              <w:t xml:space="preserve">обслуживания </w:t>
            </w:r>
            <w:r w:rsidRPr="00AF03BD">
              <w:t>м</w:t>
            </w:r>
            <w:r w:rsidRPr="00AF03BD">
              <w:rPr>
                <w:noProof/>
              </w:rPr>
              <w:t xml:space="preserve">естного </w:t>
            </w:r>
            <w:r>
              <w:t>значения при застройке: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56B65" w:rsidRPr="00AF03BD" w:rsidRDefault="00756B65" w:rsidP="00280161">
            <w:pPr>
              <w:autoSpaceDE w:val="0"/>
              <w:autoSpaceDN w:val="0"/>
              <w:adjustRightInd w:val="0"/>
              <w:jc w:val="center"/>
            </w:pPr>
          </w:p>
        </w:tc>
      </w:tr>
      <w:tr w:rsidR="00756B65" w:rsidRPr="00AF03BD" w:rsidTr="00C770F4">
        <w:trPr>
          <w:trHeight w:val="252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56B65" w:rsidRPr="00AF03BD" w:rsidRDefault="00756B65" w:rsidP="00280161">
            <w:pPr>
              <w:autoSpaceDE w:val="0"/>
              <w:autoSpaceDN w:val="0"/>
              <w:adjustRightInd w:val="0"/>
              <w:ind w:left="130"/>
              <w:rPr>
                <w:noProof/>
              </w:rPr>
            </w:pPr>
            <w:r>
              <w:t>многоэтажной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56B65" w:rsidRPr="00AF03BD" w:rsidRDefault="00756B65" w:rsidP="004E39CC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AF03BD">
              <w:t>00</w:t>
            </w:r>
          </w:p>
        </w:tc>
      </w:tr>
      <w:tr w:rsidR="00756B65" w:rsidRPr="00AF03BD" w:rsidTr="00C770F4">
        <w:trPr>
          <w:trHeight w:val="252"/>
        </w:trPr>
        <w:tc>
          <w:tcPr>
            <w:tcW w:w="6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56B65" w:rsidRPr="00AF03BD" w:rsidRDefault="00756B65" w:rsidP="00280161">
            <w:pPr>
              <w:autoSpaceDE w:val="0"/>
              <w:autoSpaceDN w:val="0"/>
              <w:adjustRightInd w:val="0"/>
              <w:ind w:left="130"/>
              <w:rPr>
                <w:noProof/>
              </w:rPr>
            </w:pPr>
            <w:r>
              <w:t>мало</w:t>
            </w:r>
            <w:r w:rsidRPr="00AF03BD">
              <w:t>этажно</w:t>
            </w:r>
            <w:r>
              <w:t>й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56B65" w:rsidRDefault="00756B65" w:rsidP="004E39C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</w:tr>
      <w:tr w:rsidR="00756B65" w:rsidRPr="00AF03BD" w:rsidTr="00C770F4">
        <w:trPr>
          <w:trHeight w:val="286"/>
        </w:trPr>
        <w:tc>
          <w:tcPr>
            <w:tcW w:w="637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6B65" w:rsidRPr="00AF03BD" w:rsidRDefault="00756B65" w:rsidP="00280161">
            <w:pPr>
              <w:autoSpaceDE w:val="0"/>
              <w:autoSpaceDN w:val="0"/>
              <w:adjustRightInd w:val="0"/>
              <w:ind w:left="130"/>
            </w:pPr>
            <w:r w:rsidRPr="00AF03BD">
              <w:rPr>
                <w:noProof/>
              </w:rPr>
              <w:t xml:space="preserve">Отделения </w:t>
            </w:r>
            <w:r w:rsidRPr="00AF03BD">
              <w:t>с</w:t>
            </w:r>
            <w:r w:rsidRPr="00AF03BD">
              <w:rPr>
                <w:noProof/>
              </w:rPr>
              <w:t xml:space="preserve">вязи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ф</w:t>
            </w:r>
            <w:r w:rsidRPr="00AF03BD">
              <w:rPr>
                <w:noProof/>
              </w:rPr>
              <w:t xml:space="preserve">илиалы </w:t>
            </w:r>
            <w:r w:rsidRPr="00AF03BD">
              <w:t>банков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6B65" w:rsidRPr="00AF03BD" w:rsidRDefault="00756B65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500</w:t>
            </w:r>
          </w:p>
        </w:tc>
      </w:tr>
    </w:tbl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Интенсивность </w:t>
      </w:r>
      <w:r w:rsidRPr="00AF03BD">
        <w:t>и</w:t>
      </w:r>
      <w:r w:rsidRPr="00AF03BD">
        <w:rPr>
          <w:noProof/>
        </w:rPr>
        <w:t xml:space="preserve">спользования </w:t>
      </w:r>
      <w:r w:rsidRPr="00AF03BD">
        <w:t>т</w:t>
      </w:r>
      <w:r w:rsidRPr="00AF03BD">
        <w:rPr>
          <w:noProof/>
        </w:rPr>
        <w:t xml:space="preserve">ерритории </w:t>
      </w:r>
      <w:r w:rsidRPr="00AF03BD">
        <w:t>о</w:t>
      </w:r>
      <w:r w:rsidRPr="00AF03BD">
        <w:rPr>
          <w:noProof/>
        </w:rPr>
        <w:t xml:space="preserve">бщественно-деловой </w:t>
      </w:r>
      <w:r w:rsidRPr="00AF03BD">
        <w:t>з</w:t>
      </w:r>
      <w:r w:rsidRPr="00AF03BD">
        <w:rPr>
          <w:noProof/>
        </w:rPr>
        <w:t xml:space="preserve">оны характеризуется </w:t>
      </w:r>
      <w:r w:rsidRPr="00AF03BD">
        <w:t>п</w:t>
      </w:r>
      <w:r w:rsidRPr="00AF03BD">
        <w:rPr>
          <w:noProof/>
        </w:rPr>
        <w:t xml:space="preserve">лотностью </w:t>
      </w:r>
      <w:r w:rsidRPr="00AF03BD">
        <w:t>з</w:t>
      </w:r>
      <w:r w:rsidRPr="00AF03BD">
        <w:rPr>
          <w:noProof/>
        </w:rPr>
        <w:t xml:space="preserve">астройки </w:t>
      </w:r>
      <w:r w:rsidRPr="00AF03BD">
        <w:t>(</w:t>
      </w:r>
      <w:r w:rsidRPr="00AF03BD">
        <w:rPr>
          <w:noProof/>
        </w:rPr>
        <w:t xml:space="preserve">тыс.кв.м. </w:t>
      </w:r>
      <w:r w:rsidRPr="00AF03BD">
        <w:t>общей площади/</w:t>
      </w:r>
      <w:proofErr w:type="gramStart"/>
      <w:r w:rsidRPr="00AF03BD">
        <w:t>га</w:t>
      </w:r>
      <w:proofErr w:type="gramEnd"/>
      <w:r w:rsidRPr="00AF03BD">
        <w:t>):</w:t>
      </w:r>
    </w:p>
    <w:p w:rsidR="00974E54" w:rsidRPr="00AF03BD" w:rsidRDefault="00974E54" w:rsidP="00974E54">
      <w:pPr>
        <w:autoSpaceDE w:val="0"/>
        <w:autoSpaceDN w:val="0"/>
        <w:adjustRightInd w:val="0"/>
        <w:ind w:firstLine="900"/>
        <w:jc w:val="right"/>
      </w:pPr>
      <w:r>
        <w:t xml:space="preserve">Таблица </w:t>
      </w:r>
      <w:r w:rsidR="0073025E">
        <w:t>4</w:t>
      </w: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2835"/>
        <w:gridCol w:w="2551"/>
      </w:tblGrid>
      <w:tr w:rsidR="00974E54" w:rsidRPr="00AF03BD" w:rsidTr="00C770F4">
        <w:trPr>
          <w:cantSplit/>
          <w:trHeight w:val="291"/>
        </w:trPr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Типы </w:t>
            </w:r>
            <w:r w:rsidRPr="00AF03BD">
              <w:t>комплексов</w:t>
            </w:r>
          </w:p>
        </w:tc>
        <w:tc>
          <w:tcPr>
            <w:tcW w:w="53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Плотность </w:t>
            </w:r>
            <w:r w:rsidRPr="00AF03BD">
              <w:t>з</w:t>
            </w:r>
            <w:r w:rsidRPr="00AF03BD">
              <w:rPr>
                <w:noProof/>
              </w:rPr>
              <w:t xml:space="preserve">астройки </w:t>
            </w:r>
            <w:r w:rsidRPr="00AF03BD">
              <w:t>(</w:t>
            </w:r>
            <w:r w:rsidRPr="00AF03BD">
              <w:rPr>
                <w:noProof/>
              </w:rPr>
              <w:t xml:space="preserve">тыс.кв.м. </w:t>
            </w:r>
            <w:r w:rsidRPr="00AF03BD">
              <w:t>о</w:t>
            </w:r>
            <w:r w:rsidRPr="00AF03BD">
              <w:rPr>
                <w:noProof/>
              </w:rPr>
              <w:t>бщ</w:t>
            </w:r>
            <w:proofErr w:type="gramStart"/>
            <w:r w:rsidRPr="00AF03BD">
              <w:rPr>
                <w:noProof/>
              </w:rPr>
              <w:t>.</w:t>
            </w:r>
            <w:proofErr w:type="gramEnd"/>
            <w:r w:rsidRPr="00AF03BD">
              <w:rPr>
                <w:noProof/>
              </w:rPr>
              <w:t xml:space="preserve"> </w:t>
            </w:r>
            <w:proofErr w:type="spellStart"/>
            <w:proofErr w:type="gramStart"/>
            <w:r w:rsidRPr="00AF03BD">
              <w:t>п</w:t>
            </w:r>
            <w:proofErr w:type="gramEnd"/>
            <w:r w:rsidRPr="00AF03BD">
              <w:t>лощ</w:t>
            </w:r>
            <w:proofErr w:type="spellEnd"/>
            <w:r w:rsidRPr="00AF03BD">
              <w:t>./га),</w:t>
            </w:r>
            <w:r w:rsidRPr="00AF03BD">
              <w:rPr>
                <w:noProof/>
              </w:rPr>
              <w:t xml:space="preserve"> </w:t>
            </w:r>
            <w:r w:rsidRPr="00AF03BD">
              <w:t>н</w:t>
            </w:r>
            <w:r w:rsidRPr="00AF03BD">
              <w:rPr>
                <w:noProof/>
              </w:rPr>
              <w:t xml:space="preserve">е </w:t>
            </w:r>
            <w:r w:rsidRPr="00AF03BD">
              <w:t>менее</w:t>
            </w:r>
          </w:p>
        </w:tc>
      </w:tr>
      <w:tr w:rsidR="00974E54" w:rsidRPr="00AF03BD" w:rsidTr="00C770F4">
        <w:trPr>
          <w:cantSplit/>
          <w:trHeight w:val="287"/>
        </w:trPr>
        <w:tc>
          <w:tcPr>
            <w:tcW w:w="36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на </w:t>
            </w:r>
            <w:r w:rsidRPr="00AF03BD">
              <w:t>с</w:t>
            </w:r>
            <w:r w:rsidRPr="00AF03BD">
              <w:rPr>
                <w:noProof/>
              </w:rPr>
              <w:t xml:space="preserve">вободных </w:t>
            </w:r>
            <w:r w:rsidRPr="00AF03BD">
              <w:t>территориях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при </w:t>
            </w:r>
            <w:r w:rsidRPr="00AF03BD">
              <w:t>реконструкции</w:t>
            </w:r>
          </w:p>
        </w:tc>
      </w:tr>
      <w:tr w:rsidR="00974E54" w:rsidRPr="00AF03BD" w:rsidTr="00C770F4">
        <w:trPr>
          <w:trHeight w:val="306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B54406" w:rsidP="00280161">
            <w:pPr>
              <w:autoSpaceDE w:val="0"/>
              <w:autoSpaceDN w:val="0"/>
              <w:adjustRightInd w:val="0"/>
              <w:ind w:left="130"/>
            </w:pPr>
            <w:r>
              <w:rPr>
                <w:noProof/>
              </w:rPr>
              <w:t>Общегородской центр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</w:p>
        </w:tc>
      </w:tr>
      <w:tr w:rsidR="00974E54" w:rsidRPr="00AF03BD" w:rsidTr="00C770F4">
        <w:trPr>
          <w:trHeight w:val="272"/>
        </w:trPr>
        <w:tc>
          <w:tcPr>
            <w:tcW w:w="36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5"/>
            </w:pPr>
            <w:r w:rsidRPr="00AF03BD">
              <w:rPr>
                <w:noProof/>
              </w:rPr>
              <w:t xml:space="preserve">Деловые </w:t>
            </w:r>
            <w:r w:rsidRPr="00AF03BD">
              <w:t>комплексы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15</w:t>
            </w:r>
          </w:p>
        </w:tc>
        <w:tc>
          <w:tcPr>
            <w:tcW w:w="2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</w:p>
        </w:tc>
      </w:tr>
      <w:tr w:rsidR="00974E54" w:rsidRPr="00AF03BD" w:rsidTr="00C770F4">
        <w:trPr>
          <w:trHeight w:val="277"/>
        </w:trPr>
        <w:tc>
          <w:tcPr>
            <w:tcW w:w="36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5"/>
            </w:pPr>
            <w:r w:rsidRPr="00AF03BD">
              <w:rPr>
                <w:noProof/>
              </w:rPr>
              <w:t xml:space="preserve">Гостиничные </w:t>
            </w:r>
            <w:r w:rsidRPr="00AF03BD">
              <w:t>комплексы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15</w:t>
            </w:r>
          </w:p>
        </w:tc>
        <w:tc>
          <w:tcPr>
            <w:tcW w:w="2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</w:p>
        </w:tc>
      </w:tr>
      <w:tr w:rsidR="00974E54" w:rsidRPr="00AF03BD" w:rsidTr="00C770F4">
        <w:trPr>
          <w:trHeight w:val="277"/>
        </w:trPr>
        <w:tc>
          <w:tcPr>
            <w:tcW w:w="36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5"/>
            </w:pPr>
            <w:r w:rsidRPr="00AF03BD">
              <w:rPr>
                <w:noProof/>
              </w:rPr>
              <w:t xml:space="preserve">Торговые </w:t>
            </w:r>
            <w:r w:rsidRPr="00AF03BD">
              <w:t>комплексы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</w:t>
            </w:r>
          </w:p>
        </w:tc>
        <w:tc>
          <w:tcPr>
            <w:tcW w:w="2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</w:t>
            </w:r>
          </w:p>
        </w:tc>
      </w:tr>
      <w:tr w:rsidR="00974E54" w:rsidRPr="00AF03BD" w:rsidTr="00C770F4">
        <w:trPr>
          <w:trHeight w:val="335"/>
        </w:trPr>
        <w:tc>
          <w:tcPr>
            <w:tcW w:w="36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rPr>
                <w:noProof/>
              </w:rPr>
              <w:t xml:space="preserve">Культурные </w:t>
            </w:r>
            <w:r w:rsidRPr="00AF03BD">
              <w:t>(</w:t>
            </w:r>
            <w:proofErr w:type="spellStart"/>
            <w:r w:rsidRPr="00AF03BD">
              <w:t>досуговые</w:t>
            </w:r>
            <w:proofErr w:type="spellEnd"/>
            <w:r w:rsidRPr="00AF03BD">
              <w:t>)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</w:tr>
      <w:tr w:rsidR="00974E54" w:rsidRPr="00AF03BD" w:rsidTr="00C770F4">
        <w:trPr>
          <w:trHeight w:val="237"/>
        </w:trPr>
        <w:tc>
          <w:tcPr>
            <w:tcW w:w="368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t>комплексы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</w:t>
            </w:r>
          </w:p>
        </w:tc>
        <w:tc>
          <w:tcPr>
            <w:tcW w:w="255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</w:t>
            </w:r>
          </w:p>
        </w:tc>
      </w:tr>
    </w:tbl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Минимальные </w:t>
      </w:r>
      <w:r w:rsidRPr="00AF03BD">
        <w:t>р</w:t>
      </w:r>
      <w:r w:rsidRPr="00AF03BD">
        <w:rPr>
          <w:noProof/>
        </w:rPr>
        <w:t xml:space="preserve">асстояния </w:t>
      </w:r>
      <w:r w:rsidRPr="00AF03BD">
        <w:t>о</w:t>
      </w:r>
      <w:r w:rsidRPr="00AF03BD">
        <w:rPr>
          <w:noProof/>
        </w:rPr>
        <w:t xml:space="preserve">т </w:t>
      </w:r>
      <w:r w:rsidRPr="00AF03BD">
        <w:t>с</w:t>
      </w:r>
      <w:r w:rsidRPr="00AF03BD">
        <w:rPr>
          <w:noProof/>
        </w:rPr>
        <w:t xml:space="preserve">тен </w:t>
      </w:r>
      <w:r w:rsidRPr="00AF03BD">
        <w:t>з</w:t>
      </w:r>
      <w:r w:rsidRPr="00AF03BD">
        <w:rPr>
          <w:noProof/>
        </w:rPr>
        <w:t xml:space="preserve">даний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г</w:t>
      </w:r>
      <w:r w:rsidRPr="00AF03BD">
        <w:rPr>
          <w:noProof/>
        </w:rPr>
        <w:t xml:space="preserve">раниц </w:t>
      </w:r>
      <w:r w:rsidRPr="00AF03BD">
        <w:t>з</w:t>
      </w:r>
      <w:r w:rsidRPr="00AF03BD">
        <w:rPr>
          <w:noProof/>
        </w:rPr>
        <w:t xml:space="preserve">емельных </w:t>
      </w:r>
      <w:r w:rsidRPr="00AF03BD">
        <w:t>у</w:t>
      </w:r>
      <w:r w:rsidRPr="00AF03BD">
        <w:rPr>
          <w:noProof/>
        </w:rPr>
        <w:t xml:space="preserve">частков </w:t>
      </w:r>
      <w:r w:rsidRPr="00AF03BD">
        <w:t>у</w:t>
      </w:r>
      <w:r w:rsidRPr="00AF03BD">
        <w:rPr>
          <w:noProof/>
        </w:rPr>
        <w:t xml:space="preserve">чреждений и </w:t>
      </w:r>
      <w:r w:rsidRPr="00AF03BD">
        <w:t>п</w:t>
      </w:r>
      <w:r w:rsidRPr="00AF03BD">
        <w:rPr>
          <w:noProof/>
        </w:rPr>
        <w:t xml:space="preserve">редприятий </w:t>
      </w:r>
      <w:r w:rsidRPr="00AF03BD">
        <w:t>о</w:t>
      </w:r>
      <w:r w:rsidRPr="00AF03BD">
        <w:rPr>
          <w:noProof/>
        </w:rPr>
        <w:t xml:space="preserve">бслуживания </w:t>
      </w:r>
      <w:r w:rsidRPr="00AF03BD">
        <w:t>с</w:t>
      </w:r>
      <w:r w:rsidRPr="00AF03BD">
        <w:rPr>
          <w:noProof/>
        </w:rPr>
        <w:t xml:space="preserve">ледует </w:t>
      </w:r>
      <w:r w:rsidRPr="00AF03BD">
        <w:t>п</w:t>
      </w:r>
      <w:r w:rsidRPr="00AF03BD">
        <w:rPr>
          <w:noProof/>
        </w:rPr>
        <w:t xml:space="preserve">ринимать </w:t>
      </w:r>
      <w:r w:rsidRPr="00AF03BD">
        <w:t>н</w:t>
      </w:r>
      <w:r w:rsidRPr="00AF03BD">
        <w:rPr>
          <w:noProof/>
        </w:rPr>
        <w:t xml:space="preserve">а </w:t>
      </w:r>
      <w:r w:rsidRPr="00AF03BD">
        <w:t>о</w:t>
      </w:r>
      <w:r w:rsidRPr="00AF03BD">
        <w:rPr>
          <w:noProof/>
        </w:rPr>
        <w:t xml:space="preserve">снове </w:t>
      </w:r>
      <w:r w:rsidRPr="00AF03BD">
        <w:t>р</w:t>
      </w:r>
      <w:r w:rsidRPr="00AF03BD">
        <w:rPr>
          <w:noProof/>
        </w:rPr>
        <w:t xml:space="preserve">асчетов </w:t>
      </w:r>
      <w:r w:rsidRPr="00AF03BD">
        <w:t xml:space="preserve">инсоляции и </w:t>
      </w:r>
      <w:r w:rsidRPr="00AF03BD">
        <w:rPr>
          <w:noProof/>
        </w:rPr>
        <w:t xml:space="preserve">освещенности, </w:t>
      </w:r>
      <w:r w:rsidRPr="00AF03BD">
        <w:t>с</w:t>
      </w:r>
      <w:r w:rsidRPr="00AF03BD">
        <w:rPr>
          <w:noProof/>
        </w:rPr>
        <w:t xml:space="preserve">облюдения </w:t>
      </w:r>
      <w:r w:rsidRPr="00AF03BD">
        <w:t>п</w:t>
      </w:r>
      <w:r w:rsidRPr="00AF03BD">
        <w:rPr>
          <w:noProof/>
        </w:rPr>
        <w:t xml:space="preserve">ротивопожарных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б</w:t>
      </w:r>
      <w:r w:rsidRPr="00AF03BD">
        <w:rPr>
          <w:noProof/>
        </w:rPr>
        <w:t xml:space="preserve">ытовых </w:t>
      </w:r>
      <w:r w:rsidRPr="00AF03BD">
        <w:t>р</w:t>
      </w:r>
      <w:r w:rsidRPr="00AF03BD">
        <w:rPr>
          <w:noProof/>
        </w:rPr>
        <w:t xml:space="preserve">азрывов, </w:t>
      </w:r>
      <w:r w:rsidRPr="00AF03BD">
        <w:t>н</w:t>
      </w:r>
      <w:r w:rsidRPr="00AF03BD">
        <w:rPr>
          <w:noProof/>
        </w:rPr>
        <w:t xml:space="preserve">о </w:t>
      </w:r>
      <w:r w:rsidRPr="00AF03BD">
        <w:t>н</w:t>
      </w:r>
      <w:r w:rsidRPr="00AF03BD">
        <w:rPr>
          <w:noProof/>
        </w:rPr>
        <w:t xml:space="preserve">е </w:t>
      </w:r>
      <w:r w:rsidRPr="00AF03BD">
        <w:t>м</w:t>
      </w:r>
      <w:r w:rsidRPr="00AF03BD">
        <w:rPr>
          <w:noProof/>
        </w:rPr>
        <w:t xml:space="preserve">енее </w:t>
      </w:r>
      <w:r w:rsidRPr="00AF03BD">
        <w:t>приведенных:</w:t>
      </w:r>
    </w:p>
    <w:p w:rsidR="00974E54" w:rsidRPr="00AF03BD" w:rsidRDefault="00974E54" w:rsidP="00974E54">
      <w:pPr>
        <w:autoSpaceDE w:val="0"/>
        <w:autoSpaceDN w:val="0"/>
        <w:adjustRightInd w:val="0"/>
        <w:ind w:firstLine="727"/>
        <w:jc w:val="right"/>
      </w:pPr>
      <w:r w:rsidRPr="00AF03BD">
        <w:t xml:space="preserve">Таблица </w:t>
      </w:r>
      <w:r w:rsidR="0073025E">
        <w:t>5</w:t>
      </w: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993"/>
        <w:gridCol w:w="1134"/>
        <w:gridCol w:w="3543"/>
      </w:tblGrid>
      <w:tr w:rsidR="00974E54" w:rsidRPr="00AF03BD" w:rsidTr="00C770F4">
        <w:trPr>
          <w:cantSplit/>
          <w:trHeight w:val="584"/>
        </w:trPr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Здания </w:t>
            </w:r>
            <w:r w:rsidRPr="00AF03BD">
              <w:t>(</w:t>
            </w:r>
            <w:r w:rsidRPr="00AF03BD">
              <w:rPr>
                <w:noProof/>
              </w:rPr>
              <w:t xml:space="preserve">земельные </w:t>
            </w:r>
            <w:r w:rsidRPr="00AF03BD">
              <w:t xml:space="preserve">участки) </w:t>
            </w:r>
            <w:r w:rsidRPr="00AF03BD">
              <w:br/>
            </w:r>
            <w:r w:rsidRPr="00AF03BD">
              <w:rPr>
                <w:noProof/>
              </w:rPr>
              <w:t xml:space="preserve">учреждений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 xml:space="preserve">предприятий </w:t>
            </w:r>
            <w:r w:rsidRPr="00AF03BD">
              <w:br/>
            </w:r>
            <w:r w:rsidRPr="00AF03BD">
              <w:lastRenderedPageBreak/>
              <w:t>обслуживания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E72A72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lastRenderedPageBreak/>
              <w:t xml:space="preserve">Расстояния </w:t>
            </w:r>
            <w:r w:rsidRPr="00AF03BD">
              <w:t>о</w:t>
            </w:r>
            <w:r w:rsidRPr="00AF03BD">
              <w:rPr>
                <w:noProof/>
              </w:rPr>
              <w:t xml:space="preserve">т </w:t>
            </w:r>
            <w:r w:rsidRPr="00AF03BD">
              <w:t>з</w:t>
            </w:r>
            <w:r w:rsidRPr="00AF03BD">
              <w:rPr>
                <w:noProof/>
              </w:rPr>
              <w:t xml:space="preserve">даний </w:t>
            </w:r>
            <w:r w:rsidRPr="00AF03BD">
              <w:t>(</w:t>
            </w:r>
            <w:r w:rsidRPr="00AF03BD">
              <w:rPr>
                <w:noProof/>
              </w:rPr>
              <w:t xml:space="preserve">границ </w:t>
            </w:r>
            <w:r w:rsidRPr="00AF03BD">
              <w:t>у</w:t>
            </w:r>
            <w:r w:rsidRPr="00AF03BD">
              <w:rPr>
                <w:noProof/>
              </w:rPr>
              <w:t xml:space="preserve">частков) </w:t>
            </w:r>
            <w:r w:rsidRPr="00AF03BD">
              <w:t>у</w:t>
            </w:r>
            <w:r w:rsidRPr="00AF03BD">
              <w:rPr>
                <w:noProof/>
              </w:rPr>
              <w:t xml:space="preserve">чреждений </w:t>
            </w:r>
            <w:r w:rsidR="00E72A72">
              <w:rPr>
                <w:noProof/>
              </w:rPr>
              <w:t xml:space="preserve">  </w:t>
            </w:r>
            <w:r w:rsidRPr="00AF03BD">
              <w:t xml:space="preserve">и </w:t>
            </w:r>
            <w:r w:rsidRPr="00AF03BD">
              <w:rPr>
                <w:noProof/>
              </w:rPr>
              <w:t xml:space="preserve">предприятий </w:t>
            </w:r>
            <w:r w:rsidRPr="00AF03BD">
              <w:t>о</w:t>
            </w:r>
            <w:r w:rsidRPr="00AF03BD">
              <w:rPr>
                <w:noProof/>
              </w:rPr>
              <w:t xml:space="preserve">бслуживания, </w:t>
            </w:r>
            <w:r w:rsidRPr="00AF03BD">
              <w:t>метров</w:t>
            </w:r>
          </w:p>
        </w:tc>
      </w:tr>
      <w:tr w:rsidR="00974E54" w:rsidRPr="00AF03BD" w:rsidTr="00C770F4">
        <w:trPr>
          <w:cantSplit/>
          <w:trHeight w:val="1130"/>
        </w:trPr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 xml:space="preserve">до </w:t>
            </w:r>
            <w:r w:rsidRPr="00AF03BD">
              <w:br/>
              <w:t xml:space="preserve">красной </w:t>
            </w:r>
            <w:r w:rsidRPr="00AF03BD">
              <w:br/>
              <w:t>линии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до </w:t>
            </w:r>
            <w:r w:rsidRPr="00AF03BD">
              <w:t xml:space="preserve">стен </w:t>
            </w:r>
            <w:r w:rsidRPr="00AF03BD">
              <w:br/>
              <w:t xml:space="preserve">жилых </w:t>
            </w:r>
            <w:r w:rsidRPr="00AF03BD">
              <w:br/>
              <w:t>зданий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до </w:t>
            </w:r>
            <w:r w:rsidRPr="00AF03BD">
              <w:t xml:space="preserve">зданий </w:t>
            </w:r>
            <w:r w:rsidRPr="00AF03BD">
              <w:br/>
            </w:r>
            <w:r w:rsidRPr="00AF03BD">
              <w:rPr>
                <w:noProof/>
              </w:rPr>
              <w:t xml:space="preserve">общеобразовательных </w:t>
            </w:r>
            <w:r w:rsidRPr="00AF03BD">
              <w:t xml:space="preserve">школ, </w:t>
            </w:r>
            <w:r w:rsidRPr="00AF03BD">
              <w:br/>
            </w:r>
            <w:r w:rsidRPr="00AF03BD">
              <w:rPr>
                <w:noProof/>
              </w:rPr>
              <w:t xml:space="preserve">дошкольных </w:t>
            </w:r>
            <w:r w:rsidRPr="00AF03BD">
              <w:t xml:space="preserve">образовательных </w:t>
            </w:r>
            <w:r w:rsidRPr="00AF03BD">
              <w:br/>
            </w:r>
            <w:r w:rsidRPr="00AF03BD">
              <w:rPr>
                <w:noProof/>
              </w:rPr>
              <w:t xml:space="preserve">и </w:t>
            </w:r>
            <w:r w:rsidRPr="00AF03BD">
              <w:t>л</w:t>
            </w:r>
            <w:r w:rsidRPr="00AF03BD">
              <w:rPr>
                <w:noProof/>
              </w:rPr>
              <w:t xml:space="preserve">ечебных </w:t>
            </w:r>
            <w:r w:rsidRPr="00AF03BD">
              <w:t>учреждений</w:t>
            </w:r>
          </w:p>
        </w:tc>
      </w:tr>
      <w:tr w:rsidR="00974E54" w:rsidRPr="00AF03BD" w:rsidTr="00C770F4">
        <w:trPr>
          <w:trHeight w:val="326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rPr>
                <w:noProof/>
              </w:rPr>
              <w:lastRenderedPageBreak/>
              <w:t xml:space="preserve">Дошкольные </w:t>
            </w:r>
            <w:r w:rsidRPr="00AF03BD">
              <w:t>образовательные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7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97"/>
            </w:pPr>
            <w:r w:rsidRPr="00AF03BD">
              <w:rPr>
                <w:noProof/>
              </w:rPr>
              <w:t xml:space="preserve">По </w:t>
            </w:r>
            <w:r w:rsidRPr="00AF03BD">
              <w:t>н</w:t>
            </w:r>
            <w:r w:rsidRPr="00AF03BD">
              <w:rPr>
                <w:noProof/>
              </w:rPr>
              <w:t xml:space="preserve">ормам </w:t>
            </w:r>
            <w:r w:rsidRPr="00AF03BD">
              <w:t>инсоляции,</w:t>
            </w:r>
            <w:r w:rsidRPr="00AF03BD">
              <w:rPr>
                <w:noProof/>
              </w:rPr>
              <w:t xml:space="preserve"> </w:t>
            </w:r>
            <w:r w:rsidRPr="00AF03BD">
              <w:t>о</w:t>
            </w:r>
            <w:r w:rsidRPr="00AF03BD">
              <w:rPr>
                <w:noProof/>
              </w:rPr>
              <w:t xml:space="preserve">свещенности </w:t>
            </w:r>
            <w:r w:rsidRPr="00AF03BD">
              <w:t>и</w:t>
            </w:r>
          </w:p>
        </w:tc>
      </w:tr>
      <w:tr w:rsidR="00974E54" w:rsidRPr="00AF03BD" w:rsidTr="00C770F4">
        <w:trPr>
          <w:trHeight w:val="243"/>
        </w:trPr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86"/>
            </w:pPr>
            <w:r w:rsidRPr="00AF03BD">
              <w:rPr>
                <w:noProof/>
              </w:rPr>
              <w:t xml:space="preserve">учреждения </w:t>
            </w:r>
            <w:r w:rsidRPr="00AF03BD">
              <w:t xml:space="preserve">и </w:t>
            </w:r>
          </w:p>
        </w:tc>
        <w:tc>
          <w:tcPr>
            <w:tcW w:w="9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756B65" w:rsidP="00280161">
            <w:pPr>
              <w:autoSpaceDE w:val="0"/>
              <w:autoSpaceDN w:val="0"/>
              <w:adjustRightInd w:val="0"/>
              <w:ind w:left="47"/>
              <w:jc w:val="center"/>
            </w:pPr>
            <w:r>
              <w:t>25</w:t>
            </w:r>
          </w:p>
        </w:tc>
        <w:tc>
          <w:tcPr>
            <w:tcW w:w="4677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862"/>
            </w:pPr>
            <w:r w:rsidRPr="00AF03BD">
              <w:rPr>
                <w:noProof/>
              </w:rPr>
              <w:t xml:space="preserve">противопожарным </w:t>
            </w:r>
            <w:r w:rsidRPr="00AF03BD">
              <w:t>нормам</w:t>
            </w:r>
          </w:p>
        </w:tc>
      </w:tr>
      <w:tr w:rsidR="00974E54" w:rsidRPr="00AF03BD" w:rsidTr="00C770F4">
        <w:trPr>
          <w:trHeight w:val="287"/>
        </w:trPr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05"/>
            </w:pPr>
            <w:r w:rsidRPr="00AF03BD">
              <w:rPr>
                <w:noProof/>
              </w:rPr>
              <w:t xml:space="preserve">общеобразовательные </w:t>
            </w:r>
            <w:r w:rsidRPr="00AF03BD">
              <w:t>школы</w:t>
            </w:r>
          </w:p>
        </w:tc>
        <w:tc>
          <w:tcPr>
            <w:tcW w:w="9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47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</w:tr>
      <w:tr w:rsidR="00974E54" w:rsidRPr="00AF03BD" w:rsidTr="00C770F4">
        <w:trPr>
          <w:trHeight w:val="331"/>
        </w:trPr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01"/>
            </w:pPr>
            <w:r w:rsidRPr="00AF03BD">
              <w:rPr>
                <w:noProof/>
              </w:rPr>
              <w:t xml:space="preserve">Приемные </w:t>
            </w:r>
            <w:r w:rsidRPr="00AF03BD">
              <w:t>п</w:t>
            </w:r>
            <w:r w:rsidRPr="00AF03BD">
              <w:rPr>
                <w:noProof/>
              </w:rPr>
              <w:t xml:space="preserve">ункты </w:t>
            </w:r>
            <w:proofErr w:type="gramStart"/>
            <w:r w:rsidRPr="00AF03BD">
              <w:t>вторичного</w:t>
            </w:r>
            <w:proofErr w:type="gramEnd"/>
          </w:p>
        </w:tc>
        <w:tc>
          <w:tcPr>
            <w:tcW w:w="9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47"/>
              <w:jc w:val="center"/>
              <w:rPr>
                <w:color w:val="000000"/>
                <w:lang w:val="en-US"/>
              </w:rPr>
            </w:pPr>
            <w:r w:rsidRPr="00AF03BD">
              <w:rPr>
                <w:color w:val="00000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20</w:t>
            </w:r>
          </w:p>
        </w:tc>
        <w:tc>
          <w:tcPr>
            <w:tcW w:w="35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</w:t>
            </w:r>
          </w:p>
        </w:tc>
      </w:tr>
      <w:tr w:rsidR="00974E54" w:rsidRPr="00AF03BD" w:rsidTr="00C770F4">
        <w:trPr>
          <w:trHeight w:val="229"/>
        </w:trPr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05"/>
            </w:pPr>
            <w:r w:rsidRPr="00AF03BD">
              <w:t>сырья</w:t>
            </w:r>
          </w:p>
        </w:tc>
        <w:tc>
          <w:tcPr>
            <w:tcW w:w="99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47"/>
              <w:jc w:val="center"/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3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</w:tr>
      <w:tr w:rsidR="00974E54" w:rsidRPr="00AF03BD" w:rsidTr="00C770F4">
        <w:trPr>
          <w:trHeight w:val="277"/>
        </w:trPr>
        <w:tc>
          <w:tcPr>
            <w:tcW w:w="3402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91"/>
            </w:pPr>
            <w:r w:rsidRPr="00AF03BD">
              <w:rPr>
                <w:noProof/>
              </w:rPr>
              <w:t xml:space="preserve">Пожарные </w:t>
            </w:r>
            <w:r w:rsidRPr="00AF03BD">
              <w:t>депо</w:t>
            </w:r>
          </w:p>
        </w:tc>
        <w:tc>
          <w:tcPr>
            <w:tcW w:w="993" w:type="dxa"/>
            <w:tcBorders>
              <w:top w:val="nil"/>
              <w:left w:val="single" w:sz="2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47"/>
              <w:jc w:val="center"/>
            </w:pPr>
            <w:r w:rsidRPr="00AF03BD">
              <w:t>10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>
              <w:t>в соответствии с нормами противопожарной безопасности</w:t>
            </w:r>
          </w:p>
        </w:tc>
      </w:tr>
      <w:tr w:rsidR="00974E54" w:rsidRPr="00AF03BD" w:rsidTr="00C770F4">
        <w:trPr>
          <w:trHeight w:val="317"/>
        </w:trPr>
        <w:tc>
          <w:tcPr>
            <w:tcW w:w="3402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91"/>
            </w:pPr>
            <w:r w:rsidRPr="00AF03BD">
              <w:rPr>
                <w:noProof/>
              </w:rPr>
              <w:t xml:space="preserve">Кладбища </w:t>
            </w:r>
            <w:r w:rsidRPr="00AF03BD">
              <w:t>традиционного</w:t>
            </w:r>
          </w:p>
          <w:p w:rsidR="00974E54" w:rsidRPr="00AF03BD" w:rsidRDefault="00974E54" w:rsidP="00280161">
            <w:pPr>
              <w:autoSpaceDE w:val="0"/>
              <w:autoSpaceDN w:val="0"/>
              <w:adjustRightInd w:val="0"/>
              <w:ind w:left="91"/>
            </w:pPr>
            <w:r w:rsidRPr="00AF03BD">
              <w:t xml:space="preserve">захоронения, площадью менее </w:t>
            </w:r>
            <w:smartTag w:uri="urn:schemas-microsoft-com:office:smarttags" w:element="metricconverter">
              <w:smartTagPr>
                <w:attr w:name="ProductID" w:val="20 га"/>
              </w:smartTagPr>
              <w:r w:rsidRPr="00AF03BD">
                <w:t>20 га</w:t>
              </w:r>
            </w:smartTag>
          </w:p>
        </w:tc>
        <w:tc>
          <w:tcPr>
            <w:tcW w:w="993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47"/>
              <w:jc w:val="center"/>
            </w:pPr>
            <w:r w:rsidRPr="00AF03BD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300</w:t>
            </w:r>
            <w:r>
              <w:t>-500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>
              <w:t>300-</w:t>
            </w:r>
            <w:r w:rsidRPr="00AF03BD">
              <w:t>500</w:t>
            </w:r>
          </w:p>
        </w:tc>
      </w:tr>
    </w:tbl>
    <w:p w:rsidR="00974E54" w:rsidRDefault="00974E54" w:rsidP="00366066">
      <w:pPr>
        <w:ind w:firstLine="709"/>
      </w:pPr>
      <w:r w:rsidRPr="00AF03BD">
        <w:t xml:space="preserve">            Участки дошкольных образовательных учреждений  и вновь размещаемых больниц не должны примыкать непосредственно к магистральным улицам.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rPr>
          <w:b/>
          <w:bCs/>
          <w:noProof/>
        </w:rPr>
      </w:pPr>
      <w:r w:rsidRPr="00AF03BD">
        <w:rPr>
          <w:b/>
          <w:bCs/>
          <w:noProof/>
        </w:rPr>
        <w:t xml:space="preserve"> </w:t>
      </w:r>
      <w:r w:rsidR="0073025E">
        <w:rPr>
          <w:b/>
          <w:bCs/>
          <w:noProof/>
        </w:rPr>
        <w:t>3</w:t>
      </w:r>
      <w:r w:rsidRPr="00AF03BD">
        <w:rPr>
          <w:b/>
          <w:bCs/>
          <w:noProof/>
        </w:rPr>
        <w:t xml:space="preserve">)Требования </w:t>
      </w:r>
      <w:r w:rsidRPr="00AF03BD">
        <w:rPr>
          <w:b/>
          <w:bCs/>
        </w:rPr>
        <w:t>к</w:t>
      </w:r>
      <w:r w:rsidRPr="00AF03BD">
        <w:rPr>
          <w:b/>
          <w:bCs/>
          <w:noProof/>
        </w:rPr>
        <w:t xml:space="preserve"> </w:t>
      </w:r>
      <w:r w:rsidRPr="00AF03BD">
        <w:rPr>
          <w:b/>
          <w:bCs/>
        </w:rPr>
        <w:t>в</w:t>
      </w:r>
      <w:r w:rsidRPr="00AF03BD">
        <w:rPr>
          <w:b/>
          <w:bCs/>
          <w:noProof/>
        </w:rPr>
        <w:t xml:space="preserve">ременному </w:t>
      </w:r>
      <w:r w:rsidRPr="00AF03BD">
        <w:rPr>
          <w:b/>
          <w:bCs/>
        </w:rPr>
        <w:t>х</w:t>
      </w:r>
      <w:r w:rsidRPr="00AF03BD">
        <w:rPr>
          <w:b/>
          <w:bCs/>
          <w:noProof/>
        </w:rPr>
        <w:t xml:space="preserve">ранению </w:t>
      </w:r>
      <w:r w:rsidRPr="00AF03BD">
        <w:rPr>
          <w:b/>
          <w:bCs/>
        </w:rPr>
        <w:t>и</w:t>
      </w:r>
      <w:r w:rsidRPr="00AF03BD">
        <w:rPr>
          <w:b/>
          <w:bCs/>
          <w:noProof/>
        </w:rPr>
        <w:t xml:space="preserve">ндивидуальных </w:t>
      </w:r>
      <w:r w:rsidRPr="00AF03BD">
        <w:rPr>
          <w:b/>
          <w:bCs/>
        </w:rPr>
        <w:t>т</w:t>
      </w:r>
      <w:r w:rsidRPr="00AF03BD">
        <w:rPr>
          <w:b/>
          <w:bCs/>
          <w:noProof/>
        </w:rPr>
        <w:t xml:space="preserve">ранспортных </w:t>
      </w:r>
      <w:r w:rsidRPr="00AF03BD">
        <w:rPr>
          <w:b/>
          <w:bCs/>
        </w:rPr>
        <w:t>с</w:t>
      </w:r>
      <w:r w:rsidRPr="00AF03BD">
        <w:rPr>
          <w:b/>
          <w:bCs/>
          <w:noProof/>
        </w:rPr>
        <w:t xml:space="preserve">редств и </w:t>
      </w:r>
      <w:r w:rsidRPr="00AF03BD">
        <w:rPr>
          <w:b/>
          <w:bCs/>
        </w:rPr>
        <w:t>п</w:t>
      </w:r>
      <w:r w:rsidRPr="00AF03BD">
        <w:rPr>
          <w:b/>
          <w:bCs/>
          <w:noProof/>
        </w:rPr>
        <w:t xml:space="preserve">араметры </w:t>
      </w:r>
      <w:r w:rsidRPr="00AF03BD">
        <w:rPr>
          <w:b/>
          <w:bCs/>
        </w:rPr>
        <w:t>з</w:t>
      </w:r>
      <w:r w:rsidRPr="00AF03BD">
        <w:rPr>
          <w:b/>
          <w:bCs/>
          <w:noProof/>
        </w:rPr>
        <w:t xml:space="preserve">емельных </w:t>
      </w:r>
      <w:r w:rsidRPr="00AF03BD">
        <w:rPr>
          <w:b/>
          <w:bCs/>
        </w:rPr>
        <w:t>у</w:t>
      </w:r>
      <w:r w:rsidRPr="00AF03BD">
        <w:rPr>
          <w:b/>
          <w:bCs/>
          <w:noProof/>
        </w:rPr>
        <w:t xml:space="preserve">частков </w:t>
      </w:r>
      <w:r w:rsidRPr="00AF03BD">
        <w:rPr>
          <w:b/>
          <w:bCs/>
        </w:rPr>
        <w:t>г</w:t>
      </w:r>
      <w:r w:rsidRPr="00AF03BD">
        <w:rPr>
          <w:b/>
          <w:bCs/>
          <w:noProof/>
        </w:rPr>
        <w:t xml:space="preserve">аражей </w:t>
      </w:r>
      <w:r w:rsidRPr="00AF03BD">
        <w:rPr>
          <w:b/>
          <w:bCs/>
        </w:rPr>
        <w:t>и</w:t>
      </w:r>
      <w:r w:rsidRPr="00AF03BD">
        <w:rPr>
          <w:b/>
          <w:bCs/>
          <w:noProof/>
        </w:rPr>
        <w:t xml:space="preserve"> </w:t>
      </w:r>
      <w:r w:rsidRPr="00AF03BD">
        <w:rPr>
          <w:b/>
          <w:bCs/>
        </w:rPr>
        <w:t>о</w:t>
      </w:r>
      <w:r w:rsidRPr="00AF03BD">
        <w:rPr>
          <w:b/>
          <w:bCs/>
          <w:noProof/>
        </w:rPr>
        <w:t xml:space="preserve">ткрытых </w:t>
      </w:r>
      <w:r w:rsidRPr="00AF03BD">
        <w:rPr>
          <w:b/>
          <w:bCs/>
        </w:rPr>
        <w:t>а</w:t>
      </w:r>
      <w:r w:rsidRPr="00AF03BD">
        <w:rPr>
          <w:b/>
          <w:bCs/>
          <w:noProof/>
        </w:rPr>
        <w:t>втостоянок</w:t>
      </w:r>
    </w:p>
    <w:p w:rsidR="00974E54" w:rsidRPr="00AF03BD" w:rsidRDefault="006270D5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>
        <w:rPr>
          <w:noProof/>
        </w:rPr>
        <w:t>О</w:t>
      </w:r>
      <w:r w:rsidRPr="00AF03BD">
        <w:rPr>
          <w:noProof/>
        </w:rPr>
        <w:t xml:space="preserve">ткрытые </w:t>
      </w:r>
      <w:r>
        <w:rPr>
          <w:noProof/>
        </w:rPr>
        <w:t>автостоянки д</w:t>
      </w:r>
      <w:r w:rsidR="00974E54" w:rsidRPr="00AF03BD">
        <w:rPr>
          <w:noProof/>
        </w:rPr>
        <w:t xml:space="preserve">ля </w:t>
      </w:r>
      <w:r w:rsidR="00974E54" w:rsidRPr="00AF03BD">
        <w:t>в</w:t>
      </w:r>
      <w:r w:rsidR="00974E54" w:rsidRPr="00AF03BD">
        <w:rPr>
          <w:noProof/>
        </w:rPr>
        <w:t xml:space="preserve">ременного </w:t>
      </w:r>
      <w:r w:rsidR="00974E54" w:rsidRPr="00AF03BD">
        <w:t>х</w:t>
      </w:r>
      <w:r w:rsidR="00974E54" w:rsidRPr="00AF03BD">
        <w:rPr>
          <w:noProof/>
        </w:rPr>
        <w:t xml:space="preserve">ранения </w:t>
      </w:r>
      <w:r w:rsidR="00974E54" w:rsidRPr="00AF03BD">
        <w:t>л</w:t>
      </w:r>
      <w:r w:rsidR="00974E54" w:rsidRPr="00AF03BD">
        <w:rPr>
          <w:noProof/>
        </w:rPr>
        <w:t xml:space="preserve">егковых </w:t>
      </w:r>
      <w:r w:rsidR="00974E54" w:rsidRPr="00AF03BD">
        <w:t>а</w:t>
      </w:r>
      <w:r w:rsidR="00974E54" w:rsidRPr="00AF03BD">
        <w:rPr>
          <w:noProof/>
        </w:rPr>
        <w:t xml:space="preserve">втомобилей </w:t>
      </w:r>
      <w:r w:rsidR="00974E54" w:rsidRPr="00AF03BD">
        <w:t>с</w:t>
      </w:r>
      <w:r w:rsidR="00974E54" w:rsidRPr="00AF03BD">
        <w:rPr>
          <w:noProof/>
        </w:rPr>
        <w:t xml:space="preserve">ледует </w:t>
      </w:r>
      <w:r w:rsidR="00974E54" w:rsidRPr="00AF03BD">
        <w:t>п</w:t>
      </w:r>
      <w:r w:rsidR="00974E54" w:rsidRPr="00AF03BD">
        <w:rPr>
          <w:noProof/>
        </w:rPr>
        <w:t xml:space="preserve">редусматривать </w:t>
      </w:r>
      <w:r w:rsidR="00974E54" w:rsidRPr="00AF03BD">
        <w:t>и</w:t>
      </w:r>
      <w:r w:rsidR="00974E54" w:rsidRPr="00AF03BD">
        <w:rPr>
          <w:noProof/>
        </w:rPr>
        <w:t xml:space="preserve">з </w:t>
      </w:r>
      <w:r w:rsidR="00974E54" w:rsidRPr="00AF03BD">
        <w:t>р</w:t>
      </w:r>
      <w:r w:rsidR="00974E54" w:rsidRPr="00AF03BD">
        <w:rPr>
          <w:noProof/>
        </w:rPr>
        <w:t xml:space="preserve">асчета </w:t>
      </w:r>
      <w:r w:rsidR="00974E54" w:rsidRPr="00AF03BD">
        <w:t>н</w:t>
      </w:r>
      <w:r w:rsidR="00974E54" w:rsidRPr="00AF03BD">
        <w:rPr>
          <w:noProof/>
        </w:rPr>
        <w:t xml:space="preserve">е </w:t>
      </w:r>
      <w:r w:rsidR="00974E54" w:rsidRPr="00AF03BD">
        <w:t>м</w:t>
      </w:r>
      <w:r w:rsidR="00974E54" w:rsidRPr="00AF03BD">
        <w:rPr>
          <w:noProof/>
        </w:rPr>
        <w:t xml:space="preserve">енее </w:t>
      </w:r>
      <w:r w:rsidR="00974E54" w:rsidRPr="00AF03BD">
        <w:t>ч</w:t>
      </w:r>
      <w:r w:rsidR="00974E54" w:rsidRPr="00AF03BD">
        <w:rPr>
          <w:noProof/>
        </w:rPr>
        <w:t xml:space="preserve">ем  </w:t>
      </w:r>
      <w:r w:rsidR="00974E54" w:rsidRPr="00AF03BD">
        <w:t>7</w:t>
      </w:r>
      <w:r w:rsidR="00974E54" w:rsidRPr="00AF03BD">
        <w:rPr>
          <w:noProof/>
        </w:rPr>
        <w:t xml:space="preserve">0% </w:t>
      </w:r>
      <w:r w:rsidR="00974E54" w:rsidRPr="00AF03BD">
        <w:t>р</w:t>
      </w:r>
      <w:r w:rsidR="00974E54" w:rsidRPr="00AF03BD">
        <w:rPr>
          <w:noProof/>
        </w:rPr>
        <w:t xml:space="preserve">асчетного </w:t>
      </w:r>
      <w:r w:rsidR="00974E54" w:rsidRPr="00AF03BD">
        <w:t>п</w:t>
      </w:r>
      <w:r w:rsidR="00974E54" w:rsidRPr="00AF03BD">
        <w:rPr>
          <w:noProof/>
        </w:rPr>
        <w:t xml:space="preserve">арка </w:t>
      </w:r>
      <w:r>
        <w:rPr>
          <w:noProof/>
        </w:rPr>
        <w:t xml:space="preserve">индивидуальных  </w:t>
      </w:r>
      <w:r w:rsidR="00974E54" w:rsidRPr="00AF03BD">
        <w:t>л</w:t>
      </w:r>
      <w:r w:rsidR="00974E54" w:rsidRPr="00AF03BD">
        <w:rPr>
          <w:noProof/>
        </w:rPr>
        <w:t>егков</w:t>
      </w:r>
      <w:r>
        <w:rPr>
          <w:noProof/>
        </w:rPr>
        <w:t>ых автомобилей</w:t>
      </w:r>
      <w:r w:rsidR="00974E54" w:rsidRPr="00AF03BD">
        <w:rPr>
          <w:noProof/>
        </w:rPr>
        <w:t xml:space="preserve">, </w:t>
      </w:r>
      <w:r w:rsidR="00974E54" w:rsidRPr="00AF03BD">
        <w:t>в</w:t>
      </w:r>
      <w:r w:rsidR="00974E54" w:rsidRPr="00AF03BD">
        <w:rPr>
          <w:noProof/>
        </w:rPr>
        <w:t xml:space="preserve"> </w:t>
      </w:r>
      <w:r w:rsidR="00974E54" w:rsidRPr="00AF03BD">
        <w:t>т</w:t>
      </w:r>
      <w:r w:rsidR="00974E54" w:rsidRPr="00AF03BD">
        <w:rPr>
          <w:noProof/>
        </w:rPr>
        <w:t xml:space="preserve">ом </w:t>
      </w:r>
      <w:r w:rsidR="00974E54" w:rsidRPr="00AF03BD">
        <w:t>ч</w:t>
      </w:r>
      <w:r w:rsidR="00974E54" w:rsidRPr="00AF03BD">
        <w:rPr>
          <w:noProof/>
        </w:rPr>
        <w:t xml:space="preserve">исле: </w:t>
      </w:r>
    </w:p>
    <w:p w:rsidR="00974E54" w:rsidRPr="00012422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012422">
        <w:rPr>
          <w:noProof/>
        </w:rPr>
        <w:t xml:space="preserve">- </w:t>
      </w:r>
      <w:r w:rsidRPr="00012422">
        <w:t>ж</w:t>
      </w:r>
      <w:r w:rsidRPr="00012422">
        <w:rPr>
          <w:noProof/>
        </w:rPr>
        <w:t>илы</w:t>
      </w:r>
      <w:r w:rsidR="00854E1B" w:rsidRPr="00012422">
        <w:rPr>
          <w:noProof/>
        </w:rPr>
        <w:t>е</w:t>
      </w:r>
      <w:r w:rsidRPr="00012422">
        <w:rPr>
          <w:noProof/>
        </w:rPr>
        <w:t xml:space="preserve"> </w:t>
      </w:r>
      <w:r w:rsidRPr="00012422">
        <w:t>р</w:t>
      </w:r>
      <w:r w:rsidRPr="00012422">
        <w:rPr>
          <w:noProof/>
        </w:rPr>
        <w:t>айон</w:t>
      </w:r>
      <w:r w:rsidR="00854E1B" w:rsidRPr="00012422">
        <w:rPr>
          <w:noProof/>
        </w:rPr>
        <w:t>ы</w:t>
      </w:r>
      <w:r w:rsidRPr="00012422">
        <w:rPr>
          <w:noProof/>
        </w:rPr>
        <w:t xml:space="preserve"> – </w:t>
      </w:r>
      <w:r w:rsidR="00854E1B" w:rsidRPr="00012422">
        <w:t>30</w:t>
      </w:r>
      <w:r w:rsidRPr="00012422">
        <w:rPr>
          <w:noProof/>
        </w:rPr>
        <w:t xml:space="preserve"> %; </w:t>
      </w:r>
    </w:p>
    <w:p w:rsidR="00974E54" w:rsidRPr="00012422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012422">
        <w:rPr>
          <w:noProof/>
        </w:rPr>
        <w:t xml:space="preserve">- </w:t>
      </w:r>
      <w:r w:rsidR="00854E1B" w:rsidRPr="00012422">
        <w:t>производственные зоны</w:t>
      </w:r>
      <w:r w:rsidRPr="00012422">
        <w:rPr>
          <w:noProof/>
        </w:rPr>
        <w:t xml:space="preserve"> – </w:t>
      </w:r>
      <w:r w:rsidR="00854E1B" w:rsidRPr="00012422">
        <w:t>10</w:t>
      </w:r>
      <w:r w:rsidRPr="00012422">
        <w:rPr>
          <w:noProof/>
        </w:rPr>
        <w:t xml:space="preserve"> %; </w:t>
      </w:r>
    </w:p>
    <w:p w:rsidR="00974E54" w:rsidRPr="00012422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012422">
        <w:rPr>
          <w:noProof/>
        </w:rPr>
        <w:t xml:space="preserve">- </w:t>
      </w:r>
      <w:r w:rsidR="006270D5" w:rsidRPr="00012422">
        <w:rPr>
          <w:noProof/>
        </w:rPr>
        <w:t>общегородские центры</w:t>
      </w:r>
      <w:r w:rsidRPr="00012422">
        <w:rPr>
          <w:noProof/>
        </w:rPr>
        <w:t xml:space="preserve"> – </w:t>
      </w:r>
      <w:r w:rsidR="00854E1B" w:rsidRPr="00012422">
        <w:rPr>
          <w:noProof/>
        </w:rPr>
        <w:t>15</w:t>
      </w:r>
      <w:r w:rsidRPr="00012422">
        <w:t xml:space="preserve"> </w:t>
      </w:r>
      <w:r w:rsidRPr="00012422">
        <w:rPr>
          <w:noProof/>
        </w:rPr>
        <w:t xml:space="preserve">%; 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012422">
        <w:rPr>
          <w:noProof/>
        </w:rPr>
        <w:t xml:space="preserve">- </w:t>
      </w:r>
      <w:r w:rsidR="006270D5" w:rsidRPr="00012422">
        <w:rPr>
          <w:noProof/>
        </w:rPr>
        <w:t>зоны массового кратковременного отдыха</w:t>
      </w:r>
      <w:r w:rsidRPr="00012422">
        <w:rPr>
          <w:noProof/>
        </w:rPr>
        <w:t xml:space="preserve"> – </w:t>
      </w:r>
      <w:r w:rsidRPr="00012422">
        <w:t>1</w:t>
      </w:r>
      <w:r w:rsidRPr="00012422">
        <w:rPr>
          <w:noProof/>
        </w:rPr>
        <w:t>5 %;</w:t>
      </w:r>
      <w:r w:rsidRPr="00AF03BD">
        <w:rPr>
          <w:noProof/>
        </w:rPr>
        <w:t xml:space="preserve"> 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Размер </w:t>
      </w:r>
      <w:r w:rsidRPr="00AF03BD">
        <w:t>з</w:t>
      </w:r>
      <w:r w:rsidRPr="00AF03BD">
        <w:rPr>
          <w:noProof/>
        </w:rPr>
        <w:t xml:space="preserve">емельных </w:t>
      </w:r>
      <w:r w:rsidRPr="00AF03BD">
        <w:t>у</w:t>
      </w:r>
      <w:r w:rsidRPr="00AF03BD">
        <w:rPr>
          <w:noProof/>
        </w:rPr>
        <w:t xml:space="preserve">частков </w:t>
      </w:r>
      <w:r w:rsidRPr="00AF03BD">
        <w:t>г</w:t>
      </w:r>
      <w:r w:rsidRPr="00AF03BD">
        <w:rPr>
          <w:noProof/>
        </w:rPr>
        <w:t xml:space="preserve">аражей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о</w:t>
      </w:r>
      <w:r w:rsidRPr="00AF03BD">
        <w:rPr>
          <w:noProof/>
        </w:rPr>
        <w:t xml:space="preserve">ткрытых </w:t>
      </w:r>
      <w:r w:rsidRPr="00AF03BD">
        <w:t>а</w:t>
      </w:r>
      <w:r w:rsidRPr="00AF03BD">
        <w:rPr>
          <w:noProof/>
        </w:rPr>
        <w:t xml:space="preserve">втостоянок </w:t>
      </w:r>
      <w:r w:rsidRPr="00AF03BD">
        <w:t>с</w:t>
      </w:r>
      <w:r w:rsidRPr="00AF03BD">
        <w:rPr>
          <w:noProof/>
        </w:rPr>
        <w:t xml:space="preserve">ледует </w:t>
      </w:r>
      <w:r w:rsidRPr="00AF03BD">
        <w:t>п</w:t>
      </w:r>
      <w:r w:rsidRPr="00AF03BD">
        <w:rPr>
          <w:noProof/>
        </w:rPr>
        <w:t xml:space="preserve">ринимать </w:t>
      </w:r>
      <w:r w:rsidRPr="00AF03BD">
        <w:t>в</w:t>
      </w:r>
      <w:r w:rsidRPr="00AF03BD">
        <w:rPr>
          <w:noProof/>
        </w:rPr>
        <w:t xml:space="preserve">   </w:t>
      </w:r>
      <w:r w:rsidRPr="00AF03BD">
        <w:t>кв</w:t>
      </w:r>
      <w:proofErr w:type="gramStart"/>
      <w:r w:rsidRPr="00AF03BD">
        <w:t>.м</w:t>
      </w:r>
      <w:proofErr w:type="gramEnd"/>
      <w:r w:rsidRPr="00AF03BD">
        <w:t xml:space="preserve"> /</w:t>
      </w:r>
      <w:proofErr w:type="spellStart"/>
      <w:r w:rsidRPr="00AF03BD">
        <w:t>машиноместа</w:t>
      </w:r>
      <w:proofErr w:type="spellEnd"/>
      <w:r w:rsidRPr="00AF03BD">
        <w:t>:</w:t>
      </w:r>
      <w:r w:rsidRPr="00AF03BD">
        <w:rPr>
          <w:noProof/>
        </w:rPr>
        <w:t xml:space="preserve"> 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- для </w:t>
      </w:r>
      <w:r w:rsidRPr="00AF03BD">
        <w:t>г</w:t>
      </w:r>
      <w:r w:rsidRPr="00AF03BD">
        <w:rPr>
          <w:noProof/>
        </w:rPr>
        <w:t xml:space="preserve">аражей </w:t>
      </w:r>
      <w:r w:rsidRPr="00AF03BD">
        <w:t>о</w:t>
      </w:r>
      <w:r w:rsidRPr="00AF03BD">
        <w:rPr>
          <w:noProof/>
        </w:rPr>
        <w:t xml:space="preserve">дноэтажных – </w:t>
      </w:r>
      <w:r w:rsidRPr="00AF03BD">
        <w:t>3</w:t>
      </w:r>
      <w:r w:rsidRPr="00AF03BD">
        <w:rPr>
          <w:noProof/>
        </w:rPr>
        <w:t xml:space="preserve">0; 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- для </w:t>
      </w:r>
      <w:r w:rsidRPr="00AF03BD">
        <w:t>н</w:t>
      </w:r>
      <w:r w:rsidRPr="00AF03BD">
        <w:rPr>
          <w:noProof/>
        </w:rPr>
        <w:t xml:space="preserve">аземных </w:t>
      </w:r>
      <w:r w:rsidRPr="00AF03BD">
        <w:t>а</w:t>
      </w:r>
      <w:r w:rsidRPr="00AF03BD">
        <w:rPr>
          <w:noProof/>
        </w:rPr>
        <w:t xml:space="preserve">втостоянок </w:t>
      </w:r>
      <w:r w:rsidRPr="00AF03BD">
        <w:t>–</w:t>
      </w:r>
      <w:r w:rsidRPr="00AF03BD">
        <w:rPr>
          <w:noProof/>
        </w:rPr>
        <w:t xml:space="preserve"> </w:t>
      </w:r>
      <w:r w:rsidRPr="00AF03BD">
        <w:t>2</w:t>
      </w:r>
      <w:r w:rsidRPr="00AF03BD">
        <w:rPr>
          <w:noProof/>
        </w:rPr>
        <w:t xml:space="preserve">5. 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В </w:t>
      </w:r>
      <w:r w:rsidRPr="00AF03BD">
        <w:t>о</w:t>
      </w:r>
      <w:r w:rsidRPr="00AF03BD">
        <w:rPr>
          <w:noProof/>
        </w:rPr>
        <w:t xml:space="preserve">бщественно-деловых </w:t>
      </w:r>
      <w:r w:rsidRPr="00AF03BD">
        <w:t>з</w:t>
      </w:r>
      <w:r w:rsidRPr="00AF03BD">
        <w:rPr>
          <w:noProof/>
        </w:rPr>
        <w:t xml:space="preserve">онах </w:t>
      </w:r>
      <w:r w:rsidRPr="00AF03BD">
        <w:t>п</w:t>
      </w:r>
      <w:r w:rsidRPr="00AF03BD">
        <w:rPr>
          <w:noProof/>
        </w:rPr>
        <w:t xml:space="preserve">лощадь </w:t>
      </w:r>
      <w:r w:rsidRPr="00AF03BD">
        <w:t>у</w:t>
      </w:r>
      <w:r w:rsidRPr="00AF03BD">
        <w:rPr>
          <w:noProof/>
        </w:rPr>
        <w:t xml:space="preserve">частка </w:t>
      </w:r>
      <w:r w:rsidRPr="00AF03BD">
        <w:t>д</w:t>
      </w:r>
      <w:r w:rsidRPr="00AF03BD">
        <w:rPr>
          <w:noProof/>
        </w:rPr>
        <w:t xml:space="preserve">ля </w:t>
      </w:r>
      <w:r w:rsidRPr="00AF03BD">
        <w:t>с</w:t>
      </w:r>
      <w:r w:rsidRPr="00AF03BD">
        <w:rPr>
          <w:noProof/>
        </w:rPr>
        <w:t xml:space="preserve">тоянки </w:t>
      </w:r>
      <w:r w:rsidRPr="00AF03BD">
        <w:t>о</w:t>
      </w:r>
      <w:r w:rsidRPr="00AF03BD">
        <w:rPr>
          <w:noProof/>
        </w:rPr>
        <w:t xml:space="preserve">дного </w:t>
      </w:r>
      <w:r w:rsidRPr="00AF03BD">
        <w:t>а</w:t>
      </w:r>
      <w:r w:rsidRPr="00AF03BD">
        <w:rPr>
          <w:noProof/>
        </w:rPr>
        <w:t xml:space="preserve">втомобиля </w:t>
      </w:r>
      <w:r w:rsidRPr="00AF03BD">
        <w:t>н</w:t>
      </w:r>
      <w:r w:rsidRPr="00AF03BD">
        <w:rPr>
          <w:noProof/>
        </w:rPr>
        <w:t xml:space="preserve">а автостоянках </w:t>
      </w:r>
      <w:r w:rsidRPr="00AF03BD">
        <w:t>с</w:t>
      </w:r>
      <w:r w:rsidRPr="00AF03BD">
        <w:rPr>
          <w:noProof/>
        </w:rPr>
        <w:t xml:space="preserve">ледует </w:t>
      </w:r>
      <w:r w:rsidRPr="00AF03BD">
        <w:t>у</w:t>
      </w:r>
      <w:r w:rsidRPr="00AF03BD">
        <w:rPr>
          <w:noProof/>
        </w:rPr>
        <w:t xml:space="preserve">меньшать </w:t>
      </w:r>
      <w:r w:rsidRPr="00AF03BD">
        <w:t>д</w:t>
      </w:r>
      <w:r w:rsidRPr="00AF03BD">
        <w:rPr>
          <w:noProof/>
        </w:rPr>
        <w:t xml:space="preserve">о </w:t>
      </w:r>
      <w:r w:rsidRPr="002C3045">
        <w:t>2</w:t>
      </w:r>
      <w:r w:rsidRPr="002C3045">
        <w:rPr>
          <w:noProof/>
        </w:rPr>
        <w:t>2</w:t>
      </w:r>
      <w:r w:rsidRPr="00AF03BD">
        <w:rPr>
          <w:noProof/>
        </w:rPr>
        <w:t xml:space="preserve"> </w:t>
      </w:r>
      <w:r w:rsidRPr="00AF03BD">
        <w:t>к</w:t>
      </w:r>
      <w:r w:rsidRPr="00AF03BD">
        <w:rPr>
          <w:noProof/>
        </w:rPr>
        <w:t xml:space="preserve">в.м., </w:t>
      </w:r>
      <w:r w:rsidRPr="00AF03BD">
        <w:t>а</w:t>
      </w:r>
      <w:r w:rsidRPr="00AF03BD">
        <w:rPr>
          <w:noProof/>
        </w:rPr>
        <w:t xml:space="preserve"> </w:t>
      </w:r>
      <w:r w:rsidRPr="00AF03BD">
        <w:t>п</w:t>
      </w:r>
      <w:r w:rsidRPr="00AF03BD">
        <w:rPr>
          <w:noProof/>
        </w:rPr>
        <w:t xml:space="preserve">ри </w:t>
      </w:r>
      <w:r w:rsidRPr="00AF03BD">
        <w:t>п</w:t>
      </w:r>
      <w:r w:rsidRPr="00AF03BD">
        <w:rPr>
          <w:noProof/>
        </w:rPr>
        <w:t xml:space="preserve">римыкании </w:t>
      </w:r>
      <w:r w:rsidRPr="00AF03BD">
        <w:t>у</w:t>
      </w:r>
      <w:r w:rsidRPr="00AF03BD">
        <w:rPr>
          <w:noProof/>
        </w:rPr>
        <w:t xml:space="preserve">частков </w:t>
      </w:r>
      <w:r w:rsidRPr="00AF03BD">
        <w:t>к</w:t>
      </w:r>
      <w:r w:rsidRPr="00AF03BD">
        <w:rPr>
          <w:noProof/>
        </w:rPr>
        <w:t xml:space="preserve"> </w:t>
      </w:r>
      <w:r w:rsidRPr="00AF03BD">
        <w:t>п</w:t>
      </w:r>
      <w:r w:rsidRPr="00AF03BD">
        <w:rPr>
          <w:noProof/>
        </w:rPr>
        <w:t xml:space="preserve">роезжей части </w:t>
      </w:r>
      <w:r w:rsidRPr="00AF03BD">
        <w:t>у</w:t>
      </w:r>
      <w:r w:rsidRPr="00AF03BD">
        <w:rPr>
          <w:noProof/>
        </w:rPr>
        <w:t xml:space="preserve">лиц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п</w:t>
      </w:r>
      <w:r w:rsidRPr="00AF03BD">
        <w:rPr>
          <w:noProof/>
        </w:rPr>
        <w:t xml:space="preserve">роездов – </w:t>
      </w:r>
      <w:r w:rsidRPr="00AF03BD">
        <w:t>д</w:t>
      </w:r>
      <w:r w:rsidRPr="00AF03BD">
        <w:rPr>
          <w:noProof/>
        </w:rPr>
        <w:t xml:space="preserve">о </w:t>
      </w:r>
      <w:r w:rsidRPr="00AF03BD">
        <w:t>1</w:t>
      </w:r>
      <w:r w:rsidRPr="00AF03BD">
        <w:rPr>
          <w:noProof/>
        </w:rPr>
        <w:t xml:space="preserve">8 </w:t>
      </w:r>
      <w:r w:rsidRPr="00AF03BD">
        <w:t>к</w:t>
      </w:r>
      <w:r w:rsidRPr="00AF03BD">
        <w:rPr>
          <w:noProof/>
        </w:rPr>
        <w:t xml:space="preserve">в.м. </w:t>
      </w:r>
      <w:r w:rsidRPr="00AF03BD">
        <w:t>н</w:t>
      </w:r>
      <w:r w:rsidRPr="00AF03BD">
        <w:rPr>
          <w:noProof/>
        </w:rPr>
        <w:t xml:space="preserve">а </w:t>
      </w:r>
      <w:r w:rsidRPr="00AF03BD">
        <w:t>а</w:t>
      </w:r>
      <w:r w:rsidRPr="00AF03BD">
        <w:rPr>
          <w:noProof/>
        </w:rPr>
        <w:t xml:space="preserve">втомобиль. 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Расстояния </w:t>
      </w:r>
      <w:r w:rsidRPr="00AF03BD">
        <w:t>о</w:t>
      </w:r>
      <w:r w:rsidRPr="00AF03BD">
        <w:rPr>
          <w:noProof/>
        </w:rPr>
        <w:t xml:space="preserve">т </w:t>
      </w:r>
      <w:r w:rsidRPr="00AF03BD">
        <w:t>н</w:t>
      </w:r>
      <w:r w:rsidRPr="00AF03BD">
        <w:rPr>
          <w:noProof/>
        </w:rPr>
        <w:t xml:space="preserve">аземных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н</w:t>
      </w:r>
      <w:r w:rsidRPr="00AF03BD">
        <w:rPr>
          <w:noProof/>
        </w:rPr>
        <w:t xml:space="preserve">аземно-подземных </w:t>
      </w:r>
      <w:r w:rsidRPr="00AF03BD">
        <w:t>г</w:t>
      </w:r>
      <w:r w:rsidRPr="00AF03BD">
        <w:rPr>
          <w:noProof/>
        </w:rPr>
        <w:t xml:space="preserve">аражей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о</w:t>
      </w:r>
      <w:r w:rsidRPr="00AF03BD">
        <w:rPr>
          <w:noProof/>
        </w:rPr>
        <w:t xml:space="preserve">ткрытых </w:t>
      </w:r>
      <w:r w:rsidRPr="00AF03BD">
        <w:t>а</w:t>
      </w:r>
      <w:r w:rsidRPr="00AF03BD">
        <w:rPr>
          <w:noProof/>
        </w:rPr>
        <w:t xml:space="preserve">втостоянок, предназначенных </w:t>
      </w:r>
      <w:r w:rsidRPr="00AF03BD">
        <w:t>д</w:t>
      </w:r>
      <w:r w:rsidRPr="00AF03BD">
        <w:rPr>
          <w:noProof/>
        </w:rPr>
        <w:t xml:space="preserve">ля </w:t>
      </w:r>
      <w:r w:rsidRPr="00AF03BD">
        <w:t>п</w:t>
      </w:r>
      <w:r w:rsidRPr="00AF03BD">
        <w:rPr>
          <w:noProof/>
        </w:rPr>
        <w:t xml:space="preserve">остоянного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в</w:t>
      </w:r>
      <w:r w:rsidRPr="00AF03BD">
        <w:rPr>
          <w:noProof/>
        </w:rPr>
        <w:t xml:space="preserve">ременного </w:t>
      </w:r>
      <w:r w:rsidRPr="00AF03BD">
        <w:t>х</w:t>
      </w:r>
      <w:r w:rsidRPr="00AF03BD">
        <w:rPr>
          <w:noProof/>
        </w:rPr>
        <w:t xml:space="preserve">ранения </w:t>
      </w:r>
      <w:r w:rsidRPr="00AF03BD">
        <w:t>л</w:t>
      </w:r>
      <w:r w:rsidRPr="00AF03BD">
        <w:rPr>
          <w:noProof/>
        </w:rPr>
        <w:t xml:space="preserve">егковых </w:t>
      </w:r>
      <w:r w:rsidRPr="00AF03BD">
        <w:t>а</w:t>
      </w:r>
      <w:r w:rsidRPr="00AF03BD">
        <w:rPr>
          <w:noProof/>
        </w:rPr>
        <w:t>втомобилей, составляют:</w:t>
      </w:r>
    </w:p>
    <w:p w:rsidR="00974E54" w:rsidRPr="00AF03BD" w:rsidRDefault="00974E54" w:rsidP="00974E54">
      <w:pPr>
        <w:jc w:val="right"/>
      </w:pPr>
      <w:r>
        <w:t xml:space="preserve">Таблица </w:t>
      </w:r>
      <w:r w:rsidR="0073025E">
        <w:t>6</w:t>
      </w: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851"/>
        <w:gridCol w:w="851"/>
        <w:gridCol w:w="992"/>
        <w:gridCol w:w="1134"/>
        <w:gridCol w:w="1133"/>
      </w:tblGrid>
      <w:tr w:rsidR="00974E54" w:rsidRPr="00AF03BD" w:rsidTr="00C770F4">
        <w:trPr>
          <w:cantSplit/>
          <w:trHeight w:val="289"/>
        </w:trPr>
        <w:tc>
          <w:tcPr>
            <w:tcW w:w="4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Объекты, </w:t>
            </w:r>
            <w:r w:rsidRPr="00AF03BD">
              <w:t>д</w:t>
            </w:r>
            <w:r w:rsidRPr="00AF03BD">
              <w:rPr>
                <w:noProof/>
              </w:rPr>
              <w:t xml:space="preserve">о </w:t>
            </w:r>
            <w:r w:rsidRPr="00AF03BD">
              <w:t>к</w:t>
            </w:r>
            <w:r w:rsidRPr="00AF03BD">
              <w:rPr>
                <w:noProof/>
              </w:rPr>
              <w:t xml:space="preserve">оторых </w:t>
            </w:r>
            <w:r w:rsidRPr="00AF03BD">
              <w:t xml:space="preserve">определяется </w:t>
            </w:r>
            <w:r w:rsidRPr="00AF03BD">
              <w:br/>
              <w:t>расстояние</w:t>
            </w:r>
          </w:p>
        </w:tc>
        <w:tc>
          <w:tcPr>
            <w:tcW w:w="49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377"/>
            </w:pPr>
            <w:r w:rsidRPr="00AF03BD">
              <w:rPr>
                <w:noProof/>
              </w:rPr>
              <w:t xml:space="preserve">Расстояние </w:t>
            </w:r>
            <w:r w:rsidRPr="00AF03BD">
              <w:t>в</w:t>
            </w:r>
            <w:r w:rsidRPr="00AF03BD">
              <w:rPr>
                <w:noProof/>
              </w:rPr>
              <w:t xml:space="preserve"> </w:t>
            </w:r>
            <w:proofErr w:type="gramStart"/>
            <w:r w:rsidRPr="00AF03BD">
              <w:t>м</w:t>
            </w:r>
            <w:proofErr w:type="gramEnd"/>
            <w:r w:rsidRPr="00AF03BD">
              <w:rPr>
                <w:noProof/>
              </w:rPr>
              <w:t xml:space="preserve">., </w:t>
            </w:r>
            <w:r w:rsidRPr="00AF03BD">
              <w:t>н</w:t>
            </w:r>
            <w:r w:rsidRPr="00AF03BD">
              <w:rPr>
                <w:noProof/>
              </w:rPr>
              <w:t xml:space="preserve">е </w:t>
            </w:r>
            <w:r w:rsidRPr="00AF03BD">
              <w:t>менее</w:t>
            </w:r>
          </w:p>
        </w:tc>
      </w:tr>
      <w:tr w:rsidR="00974E54" w:rsidRPr="00AF03BD" w:rsidTr="00C770F4">
        <w:trPr>
          <w:cantSplit/>
          <w:trHeight w:val="575"/>
        </w:trPr>
        <w:tc>
          <w:tcPr>
            <w:tcW w:w="41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от </w:t>
            </w:r>
            <w:r w:rsidRPr="00AF03BD">
              <w:t>г</w:t>
            </w:r>
            <w:r w:rsidRPr="00AF03BD">
              <w:rPr>
                <w:noProof/>
              </w:rPr>
              <w:t xml:space="preserve">аражей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о</w:t>
            </w:r>
            <w:r w:rsidRPr="00AF03BD">
              <w:rPr>
                <w:noProof/>
              </w:rPr>
              <w:t xml:space="preserve">ткрытых </w:t>
            </w:r>
            <w:r w:rsidRPr="00AF03BD">
              <w:t>а</w:t>
            </w:r>
            <w:r w:rsidRPr="00AF03BD">
              <w:rPr>
                <w:noProof/>
              </w:rPr>
              <w:t xml:space="preserve">втостоянок </w:t>
            </w:r>
            <w:r w:rsidRPr="00AF03BD">
              <w:t>п</w:t>
            </w:r>
            <w:r w:rsidRPr="00AF03BD">
              <w:rPr>
                <w:noProof/>
              </w:rPr>
              <w:t xml:space="preserve">ри </w:t>
            </w:r>
            <w:r w:rsidRPr="00AF03BD">
              <w:t xml:space="preserve">числе </w:t>
            </w:r>
            <w:r w:rsidRPr="00AF03BD">
              <w:rPr>
                <w:noProof/>
              </w:rPr>
              <w:t xml:space="preserve">легковых </w:t>
            </w:r>
            <w:r w:rsidRPr="00AF03BD">
              <w:t>автомобилей</w:t>
            </w:r>
          </w:p>
        </w:tc>
      </w:tr>
      <w:tr w:rsidR="00974E54" w:rsidRPr="00AF03BD" w:rsidTr="00C770F4">
        <w:trPr>
          <w:cantSplit/>
          <w:trHeight w:val="565"/>
        </w:trPr>
        <w:tc>
          <w:tcPr>
            <w:tcW w:w="41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10 </w:t>
            </w:r>
            <w:r w:rsidRPr="00AF03BD">
              <w:t xml:space="preserve">и </w:t>
            </w:r>
            <w:r w:rsidRPr="00AF03BD">
              <w:br/>
              <w:t>менее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11-50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51 </w:t>
            </w:r>
            <w:r w:rsidRPr="00AF03BD">
              <w:t>—</w:t>
            </w:r>
            <w:r w:rsidRPr="00AF03BD">
              <w:rPr>
                <w:noProof/>
              </w:rPr>
              <w:t xml:space="preserve"> </w:t>
            </w:r>
            <w:r w:rsidRPr="00AF03BD"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101 </w:t>
            </w:r>
            <w:r w:rsidRPr="00AF03BD">
              <w:t>–</w:t>
            </w:r>
            <w:r w:rsidRPr="00AF03BD">
              <w:rPr>
                <w:noProof/>
              </w:rPr>
              <w:t xml:space="preserve"> </w:t>
            </w:r>
            <w:r w:rsidRPr="00AF03BD">
              <w:t>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 xml:space="preserve">свыше </w:t>
            </w:r>
            <w:r w:rsidRPr="00AF03BD">
              <w:br/>
              <w:t>300</w:t>
            </w:r>
          </w:p>
        </w:tc>
      </w:tr>
      <w:tr w:rsidR="00974E54" w:rsidRPr="00AF03BD" w:rsidTr="00C770F4">
        <w:trPr>
          <w:trHeight w:val="302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rPr>
                <w:noProof/>
              </w:rPr>
              <w:t xml:space="preserve">Фасады </w:t>
            </w:r>
            <w:r w:rsidRPr="00AF03BD">
              <w:t>ж</w:t>
            </w:r>
            <w:r w:rsidRPr="00AF03BD">
              <w:rPr>
                <w:noProof/>
              </w:rPr>
              <w:t xml:space="preserve">илых </w:t>
            </w:r>
            <w:r w:rsidRPr="00AF03BD">
              <w:t>д</w:t>
            </w:r>
            <w:r w:rsidRPr="00AF03BD">
              <w:rPr>
                <w:noProof/>
              </w:rPr>
              <w:t xml:space="preserve">омов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т</w:t>
            </w:r>
            <w:r w:rsidRPr="00AF03BD">
              <w:rPr>
                <w:noProof/>
              </w:rPr>
              <w:t xml:space="preserve">орцы </w:t>
            </w:r>
            <w:r w:rsidRPr="00AF03BD">
              <w:t>с</w:t>
            </w:r>
            <w:r w:rsidRPr="00AF03BD">
              <w:rPr>
                <w:noProof/>
              </w:rPr>
              <w:t xml:space="preserve"> </w:t>
            </w:r>
            <w:r w:rsidRPr="00AF03BD">
              <w:t>окнами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  <w:r>
              <w:t>*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</w:t>
            </w:r>
          </w:p>
        </w:tc>
      </w:tr>
      <w:tr w:rsidR="00974E54" w:rsidRPr="00AF03BD" w:rsidTr="00C770F4">
        <w:trPr>
          <w:trHeight w:val="283"/>
        </w:trPr>
        <w:tc>
          <w:tcPr>
            <w:tcW w:w="41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5"/>
            </w:pPr>
            <w:r w:rsidRPr="00AF03BD">
              <w:rPr>
                <w:noProof/>
              </w:rPr>
              <w:t xml:space="preserve">Торцы </w:t>
            </w:r>
            <w:r w:rsidRPr="00AF03BD">
              <w:t>ж</w:t>
            </w:r>
            <w:r w:rsidRPr="00AF03BD">
              <w:rPr>
                <w:noProof/>
              </w:rPr>
              <w:t xml:space="preserve">илых </w:t>
            </w:r>
            <w:r w:rsidRPr="00AF03BD">
              <w:t>д</w:t>
            </w:r>
            <w:r w:rsidRPr="00AF03BD">
              <w:rPr>
                <w:noProof/>
              </w:rPr>
              <w:t xml:space="preserve">омов </w:t>
            </w:r>
            <w:r w:rsidRPr="00AF03BD">
              <w:t>б</w:t>
            </w:r>
            <w:r w:rsidRPr="00AF03BD">
              <w:rPr>
                <w:noProof/>
              </w:rPr>
              <w:t xml:space="preserve">ез </w:t>
            </w:r>
            <w:r w:rsidRPr="00AF03BD">
              <w:t>окон</w:t>
            </w: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  <w:r>
              <w:t>*</w:t>
            </w: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  <w:r>
              <w:t>*</w:t>
            </w:r>
          </w:p>
        </w:tc>
        <w:tc>
          <w:tcPr>
            <w:tcW w:w="99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15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25</w:t>
            </w:r>
          </w:p>
        </w:tc>
        <w:tc>
          <w:tcPr>
            <w:tcW w:w="113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35</w:t>
            </w:r>
          </w:p>
        </w:tc>
      </w:tr>
      <w:tr w:rsidR="00974E54" w:rsidRPr="00AF03BD" w:rsidTr="00C770F4">
        <w:trPr>
          <w:trHeight w:val="268"/>
        </w:trPr>
        <w:tc>
          <w:tcPr>
            <w:tcW w:w="4111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rPr>
                <w:noProof/>
              </w:rPr>
              <w:t xml:space="preserve">Общественные </w:t>
            </w:r>
            <w:r w:rsidRPr="00AF03BD">
              <w:t>здания</w:t>
            </w:r>
          </w:p>
        </w:tc>
        <w:tc>
          <w:tcPr>
            <w:tcW w:w="851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</w:p>
        </w:tc>
        <w:tc>
          <w:tcPr>
            <w:tcW w:w="851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10</w:t>
            </w:r>
          </w:p>
        </w:tc>
        <w:tc>
          <w:tcPr>
            <w:tcW w:w="992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15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25</w:t>
            </w:r>
          </w:p>
        </w:tc>
        <w:tc>
          <w:tcPr>
            <w:tcW w:w="1133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</w:t>
            </w:r>
          </w:p>
        </w:tc>
      </w:tr>
      <w:tr w:rsidR="00974E54" w:rsidRPr="00AF03BD" w:rsidTr="00C770F4">
        <w:trPr>
          <w:trHeight w:val="312"/>
        </w:trPr>
        <w:tc>
          <w:tcPr>
            <w:tcW w:w="4111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5"/>
            </w:pPr>
            <w:r w:rsidRPr="00AF03BD">
              <w:rPr>
                <w:noProof/>
              </w:rPr>
              <w:t xml:space="preserve">Детские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образовательные учреждения, площадки для отдыха, игр, спорта</w:t>
            </w:r>
          </w:p>
        </w:tc>
        <w:tc>
          <w:tcPr>
            <w:tcW w:w="851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25</w:t>
            </w:r>
          </w:p>
        </w:tc>
        <w:tc>
          <w:tcPr>
            <w:tcW w:w="851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</w:t>
            </w:r>
          </w:p>
        </w:tc>
        <w:tc>
          <w:tcPr>
            <w:tcW w:w="992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</w:t>
            </w:r>
          </w:p>
        </w:tc>
        <w:tc>
          <w:tcPr>
            <w:tcW w:w="1133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</w:t>
            </w:r>
          </w:p>
        </w:tc>
      </w:tr>
      <w:tr w:rsidR="00974E54" w:rsidRPr="00AF03BD" w:rsidTr="00C770F4">
        <w:trPr>
          <w:trHeight w:val="653"/>
        </w:trPr>
        <w:tc>
          <w:tcPr>
            <w:tcW w:w="411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05"/>
            </w:pPr>
            <w:r w:rsidRPr="00AF03BD">
              <w:rPr>
                <w:noProof/>
              </w:rPr>
              <w:t xml:space="preserve">Лечебные </w:t>
            </w:r>
            <w:r w:rsidRPr="00AF03BD">
              <w:t>у</w:t>
            </w:r>
            <w:r w:rsidRPr="00AF03BD">
              <w:rPr>
                <w:noProof/>
              </w:rPr>
              <w:t xml:space="preserve">чреждения </w:t>
            </w:r>
            <w:r w:rsidRPr="00AF03BD">
              <w:t xml:space="preserve">стационарного </w:t>
            </w:r>
            <w:r w:rsidRPr="00AF03BD">
              <w:br/>
            </w:r>
            <w:r w:rsidRPr="00AF03BD">
              <w:rPr>
                <w:noProof/>
              </w:rPr>
              <w:t xml:space="preserve">типа, </w:t>
            </w:r>
            <w:r w:rsidRPr="00AF03BD">
              <w:t>о</w:t>
            </w:r>
            <w:r w:rsidRPr="00AF03BD">
              <w:rPr>
                <w:noProof/>
              </w:rPr>
              <w:t xml:space="preserve">ткрытые </w:t>
            </w:r>
            <w:r w:rsidRPr="00AF03BD">
              <w:t xml:space="preserve">спортивные </w:t>
            </w:r>
            <w:r w:rsidRPr="00AF03BD">
              <w:lastRenderedPageBreak/>
              <w:t>сооружения общего пользования, места отдыха</w:t>
            </w:r>
            <w:proofErr w:type="gramStart"/>
            <w:r w:rsidRPr="00AF03BD">
              <w:t>)с</w:t>
            </w:r>
            <w:proofErr w:type="gramEnd"/>
            <w:r w:rsidRPr="00AF03BD">
              <w:t>ады, скверы, парки)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366"/>
            </w:pPr>
            <w:r w:rsidRPr="00AF03BD">
              <w:lastRenderedPageBreak/>
              <w:t>25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D02FD" w:rsidRPr="00EB0FAE" w:rsidRDefault="00974E54" w:rsidP="001D02FD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Устанавливается </w:t>
            </w:r>
            <w:r w:rsidRPr="00AF03BD">
              <w:t xml:space="preserve">по </w:t>
            </w:r>
            <w:r w:rsidRPr="00AF03BD">
              <w:br/>
            </w:r>
            <w:r w:rsidR="001D02FD" w:rsidRPr="00EB0FAE">
              <w:rPr>
                <w:noProof/>
              </w:rPr>
              <w:t xml:space="preserve">согласованию </w:t>
            </w:r>
            <w:r w:rsidR="001D02FD" w:rsidRPr="00EB0FAE">
              <w:t>с</w:t>
            </w:r>
            <w:r w:rsidR="001D02FD" w:rsidRPr="00EB0FAE">
              <w:rPr>
                <w:noProof/>
              </w:rPr>
              <w:t xml:space="preserve"> </w:t>
            </w:r>
            <w:r w:rsidR="001D02FD" w:rsidRPr="00EB0FAE">
              <w:t>органами</w:t>
            </w:r>
          </w:p>
          <w:p w:rsidR="00974E54" w:rsidRPr="00AF03BD" w:rsidRDefault="001D02FD" w:rsidP="001D02F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государственного санитарно-эпидемиологического надзора</w:t>
            </w:r>
          </w:p>
        </w:tc>
      </w:tr>
    </w:tbl>
    <w:p w:rsidR="00974E54" w:rsidRPr="00366066" w:rsidRDefault="00974E54" w:rsidP="00366066">
      <w:pPr>
        <w:ind w:firstLine="709"/>
      </w:pPr>
      <w:r w:rsidRPr="00366066">
        <w:lastRenderedPageBreak/>
        <w:t xml:space="preserve">* Для зданий автостоянок </w:t>
      </w:r>
      <w:r w:rsidRPr="00366066">
        <w:rPr>
          <w:lang w:val="en-US"/>
        </w:rPr>
        <w:t>III</w:t>
      </w:r>
      <w:r w:rsidRPr="00366066">
        <w:t xml:space="preserve"> – </w:t>
      </w:r>
      <w:r w:rsidRPr="00366066">
        <w:rPr>
          <w:lang w:val="en-US"/>
        </w:rPr>
        <w:t>IV</w:t>
      </w:r>
      <w:r w:rsidRPr="00366066">
        <w:t xml:space="preserve"> степеней огнестойкости и расстояния следует принимать не менее 12м.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1.Разрыв от наземных гаражей-стоянок,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2. При размещении наземных гаражей-стоянок, паркингов,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3. Наземные гаражи-стоянки, паркинги, автостоянки вместимостью свыше 500 м/м следует размещать на территории промышленных и коммунально-складских зон.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4. Для подземных, полуподземных и обвалованных гаражей-стоянок регламентируется лишь расстояние от въезда-выезда и от вентиляционных шахт до территории школ, детских дошкольных учреждений, лечебно-профилактических учреждений, жилых домов, площадок отдыха и др., которое должно составлять не менее 15 метров.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В случае размещения подземных, полуподземных и обвалованных гаражей-стоянок в жилом доме, расстояние от въезда-выезда до жилого дома, не регламентируется. Достаточность разрыва обосновывается расчетами загрязнения атмосферного воздуха и акустическими расчетами.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5. Разрыв от проездов автотранспорта из гаражей-стоянок, паркингов, автостоянок до нормируемых объектов должно быть не менее 7 метров.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 xml:space="preserve">6. </w:t>
      </w:r>
      <w:proofErr w:type="spellStart"/>
      <w:r w:rsidRPr="00366066">
        <w:rPr>
          <w:sz w:val="24"/>
          <w:szCs w:val="24"/>
        </w:rPr>
        <w:t>Вентвыбросы</w:t>
      </w:r>
      <w:proofErr w:type="spellEnd"/>
      <w:r w:rsidRPr="00366066">
        <w:rPr>
          <w:sz w:val="24"/>
          <w:szCs w:val="24"/>
        </w:rPr>
        <w:t xml:space="preserve"> из подземных гаражей-стоянок, расположенных под жилыми и общественными зданиями, должны быть организованы на 1,5 м выше конька крыши самой высокой части здания.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7. На эксплуатируемой кровле подземного гаража-стоянки допускается размещать площадки отдыха, детские, спортивные, игровые и др. сооружения, на расстоянии 15 м от вентиляционных шахт, въездов-выездов, проездов, при условии озеленения эксплуатируемой кровли и обеспечении ПДК в устье выброса в атмосферу.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8. Размеры территории наземного гаража-стоянки должны соответствовать габаритам застройки, для исключения использования прилегающей территории под автостоянку.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9. Разрыв от территорий подземных гараже</w:t>
      </w:r>
      <w:proofErr w:type="gramStart"/>
      <w:r w:rsidRPr="00366066">
        <w:rPr>
          <w:sz w:val="24"/>
          <w:szCs w:val="24"/>
        </w:rPr>
        <w:t>й-</w:t>
      </w:r>
      <w:proofErr w:type="gramEnd"/>
      <w:r w:rsidRPr="00366066">
        <w:rPr>
          <w:sz w:val="24"/>
          <w:szCs w:val="24"/>
        </w:rPr>
        <w:t xml:space="preserve"> стоянок не лимитируется.</w:t>
      </w:r>
    </w:p>
    <w:p w:rsidR="00974E54" w:rsidRPr="00366066" w:rsidRDefault="00974E54" w:rsidP="00366066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366066">
        <w:rPr>
          <w:sz w:val="24"/>
          <w:szCs w:val="24"/>
        </w:rPr>
        <w:t>10. Требования, отнесенные к подземным гаражам, распространяются на размещение обвалованных гаражей-стоянок.</w:t>
      </w:r>
    </w:p>
    <w:p w:rsidR="00974E54" w:rsidRPr="00136876" w:rsidRDefault="00974E54" w:rsidP="00366066">
      <w:pPr>
        <w:pStyle w:val="30"/>
        <w:spacing w:after="0"/>
        <w:ind w:left="0" w:firstLine="709"/>
        <w:jc w:val="both"/>
        <w:rPr>
          <w:sz w:val="20"/>
          <w:szCs w:val="20"/>
        </w:rPr>
      </w:pPr>
      <w:r w:rsidRPr="00366066">
        <w:rPr>
          <w:sz w:val="24"/>
          <w:szCs w:val="24"/>
        </w:rPr>
        <w:t>11. Для гостевых</w:t>
      </w:r>
      <w:r w:rsidRPr="00136876">
        <w:rPr>
          <w:sz w:val="20"/>
          <w:szCs w:val="20"/>
        </w:rPr>
        <w:t xml:space="preserve"> автостоянок жилых домов, разрывы не устанавливаются.</w:t>
      </w:r>
    </w:p>
    <w:p w:rsidR="00974E54" w:rsidRPr="00AF03BD" w:rsidRDefault="0073025E" w:rsidP="00366066">
      <w:pPr>
        <w:autoSpaceDE w:val="0"/>
        <w:autoSpaceDN w:val="0"/>
        <w:adjustRightInd w:val="0"/>
        <w:ind w:right="32" w:firstLine="709"/>
        <w:rPr>
          <w:b/>
          <w:bCs/>
        </w:rPr>
      </w:pPr>
      <w:r>
        <w:rPr>
          <w:b/>
          <w:bCs/>
          <w:noProof/>
        </w:rPr>
        <w:t>4</w:t>
      </w:r>
      <w:r w:rsidR="00974E54" w:rsidRPr="00AF03BD">
        <w:rPr>
          <w:b/>
          <w:bCs/>
          <w:noProof/>
        </w:rPr>
        <w:t xml:space="preserve">) Параметры </w:t>
      </w:r>
      <w:r w:rsidR="00974E54" w:rsidRPr="00AF03BD">
        <w:rPr>
          <w:b/>
          <w:bCs/>
        </w:rPr>
        <w:t>з</w:t>
      </w:r>
      <w:r w:rsidR="00974E54" w:rsidRPr="00AF03BD">
        <w:rPr>
          <w:b/>
          <w:bCs/>
          <w:noProof/>
        </w:rPr>
        <w:t xml:space="preserve">емельных </w:t>
      </w:r>
      <w:r w:rsidR="00974E54" w:rsidRPr="00AF03BD">
        <w:rPr>
          <w:b/>
          <w:bCs/>
        </w:rPr>
        <w:t>у</w:t>
      </w:r>
      <w:r w:rsidR="00974E54" w:rsidRPr="00AF03BD">
        <w:rPr>
          <w:b/>
          <w:bCs/>
          <w:noProof/>
        </w:rPr>
        <w:t xml:space="preserve">частков </w:t>
      </w:r>
      <w:r w:rsidR="00974E54" w:rsidRPr="00AF03BD">
        <w:rPr>
          <w:b/>
          <w:bCs/>
        </w:rPr>
        <w:t>и</w:t>
      </w:r>
      <w:r w:rsidR="00974E54" w:rsidRPr="00AF03BD">
        <w:rPr>
          <w:b/>
          <w:bCs/>
          <w:noProof/>
        </w:rPr>
        <w:t xml:space="preserve"> </w:t>
      </w:r>
      <w:r w:rsidR="00974E54" w:rsidRPr="00AF03BD">
        <w:rPr>
          <w:b/>
          <w:bCs/>
        </w:rPr>
        <w:t>о</w:t>
      </w:r>
      <w:r w:rsidR="00974E54" w:rsidRPr="00AF03BD">
        <w:rPr>
          <w:b/>
          <w:bCs/>
          <w:noProof/>
        </w:rPr>
        <w:t xml:space="preserve">бъектов капитального </w:t>
      </w:r>
      <w:r w:rsidR="00974E54" w:rsidRPr="00AF03BD">
        <w:rPr>
          <w:b/>
          <w:bCs/>
        </w:rPr>
        <w:t>с</w:t>
      </w:r>
      <w:r w:rsidR="00974E54" w:rsidRPr="00AF03BD">
        <w:rPr>
          <w:b/>
          <w:bCs/>
          <w:noProof/>
        </w:rPr>
        <w:t xml:space="preserve">троительства </w:t>
      </w:r>
      <w:r w:rsidR="00974E54" w:rsidRPr="00AF03BD">
        <w:rPr>
          <w:b/>
          <w:bCs/>
        </w:rPr>
        <w:t>в</w:t>
      </w:r>
      <w:r w:rsidR="00974E54" w:rsidRPr="00AF03BD">
        <w:rPr>
          <w:b/>
          <w:bCs/>
          <w:noProof/>
        </w:rPr>
        <w:t xml:space="preserve"> </w:t>
      </w:r>
      <w:r w:rsidR="00974E54" w:rsidRPr="00AF03BD">
        <w:rPr>
          <w:b/>
          <w:bCs/>
        </w:rPr>
        <w:t>ч</w:t>
      </w:r>
      <w:r w:rsidR="00974E54" w:rsidRPr="00AF03BD">
        <w:rPr>
          <w:b/>
          <w:bCs/>
          <w:noProof/>
        </w:rPr>
        <w:t xml:space="preserve">асти </w:t>
      </w:r>
      <w:r w:rsidR="00974E54" w:rsidRPr="00AF03BD">
        <w:rPr>
          <w:b/>
          <w:bCs/>
        </w:rPr>
        <w:t>о</w:t>
      </w:r>
      <w:r w:rsidR="00974E54" w:rsidRPr="00AF03BD">
        <w:rPr>
          <w:b/>
          <w:bCs/>
          <w:noProof/>
        </w:rPr>
        <w:t xml:space="preserve">зеленения </w:t>
      </w:r>
      <w:r w:rsidR="00974E54" w:rsidRPr="00AF03BD">
        <w:rPr>
          <w:b/>
          <w:bCs/>
        </w:rPr>
        <w:t>т</w:t>
      </w:r>
      <w:r w:rsidR="00974E54" w:rsidRPr="00AF03BD">
        <w:rPr>
          <w:b/>
          <w:bCs/>
          <w:noProof/>
        </w:rPr>
        <w:t xml:space="preserve">ерриторий </w:t>
      </w:r>
      <w:r w:rsidR="00974E54" w:rsidRPr="00AF03BD">
        <w:rPr>
          <w:b/>
          <w:bCs/>
        </w:rPr>
        <w:t>з</w:t>
      </w:r>
      <w:r w:rsidR="00974E54" w:rsidRPr="00AF03BD">
        <w:rPr>
          <w:b/>
          <w:bCs/>
          <w:noProof/>
        </w:rPr>
        <w:t xml:space="preserve">емельных </w:t>
      </w:r>
      <w:r w:rsidR="00974E54" w:rsidRPr="00AF03BD">
        <w:rPr>
          <w:b/>
          <w:bCs/>
        </w:rPr>
        <w:t xml:space="preserve">участков </w:t>
      </w:r>
    </w:p>
    <w:p w:rsidR="00974E54" w:rsidRPr="00AF03BD" w:rsidRDefault="00974E54" w:rsidP="00366066">
      <w:pPr>
        <w:autoSpaceDE w:val="0"/>
        <w:autoSpaceDN w:val="0"/>
        <w:adjustRightInd w:val="0"/>
        <w:ind w:right="32" w:firstLine="709"/>
        <w:jc w:val="both"/>
        <w:rPr>
          <w:noProof/>
        </w:rPr>
      </w:pPr>
      <w:r w:rsidRPr="00AF03BD">
        <w:rPr>
          <w:noProof/>
        </w:rPr>
        <w:t xml:space="preserve">Озелененные </w:t>
      </w:r>
      <w:r w:rsidRPr="00AF03BD">
        <w:t>т</w:t>
      </w:r>
      <w:r w:rsidRPr="00AF03BD">
        <w:rPr>
          <w:noProof/>
        </w:rPr>
        <w:t>ерритории (</w:t>
      </w:r>
      <w:r w:rsidRPr="00AF03BD">
        <w:t>о</w:t>
      </w:r>
      <w:r w:rsidRPr="00AF03BD">
        <w:rPr>
          <w:noProof/>
        </w:rPr>
        <w:t xml:space="preserve">бъекты </w:t>
      </w:r>
      <w:r w:rsidRPr="00AF03BD">
        <w:t>г</w:t>
      </w:r>
      <w:r w:rsidRPr="00AF03BD">
        <w:rPr>
          <w:noProof/>
        </w:rPr>
        <w:t xml:space="preserve">радостроительного </w:t>
      </w:r>
      <w:r w:rsidRPr="00AF03BD">
        <w:t xml:space="preserve">формирования) - </w:t>
      </w:r>
      <w:r w:rsidRPr="00AF03BD">
        <w:rPr>
          <w:noProof/>
        </w:rPr>
        <w:t xml:space="preserve">представлены </w:t>
      </w:r>
      <w:r w:rsidRPr="00AF03BD">
        <w:t>в</w:t>
      </w:r>
      <w:r w:rsidRPr="00AF03BD">
        <w:rPr>
          <w:noProof/>
        </w:rPr>
        <w:t xml:space="preserve">иде </w:t>
      </w:r>
      <w:r w:rsidRPr="00AF03BD">
        <w:t>п</w:t>
      </w:r>
      <w:r w:rsidRPr="00AF03BD">
        <w:rPr>
          <w:noProof/>
        </w:rPr>
        <w:t xml:space="preserve">арков, </w:t>
      </w:r>
      <w:r w:rsidRPr="00AF03BD">
        <w:t>с</w:t>
      </w:r>
      <w:r w:rsidRPr="00AF03BD">
        <w:rPr>
          <w:noProof/>
        </w:rPr>
        <w:t xml:space="preserve">кверов, </w:t>
      </w:r>
      <w:r w:rsidRPr="00AF03BD">
        <w:t>б</w:t>
      </w:r>
      <w:r w:rsidRPr="00AF03BD">
        <w:rPr>
          <w:noProof/>
        </w:rPr>
        <w:t xml:space="preserve">ульваров, </w:t>
      </w:r>
      <w:r w:rsidRPr="00AF03BD">
        <w:t>т</w:t>
      </w:r>
      <w:r w:rsidRPr="00AF03BD">
        <w:rPr>
          <w:noProof/>
        </w:rPr>
        <w:t xml:space="preserve">ерриторий </w:t>
      </w:r>
      <w:r w:rsidRPr="00AF03BD">
        <w:t>з</w:t>
      </w:r>
      <w:r w:rsidRPr="00AF03BD">
        <w:rPr>
          <w:noProof/>
        </w:rPr>
        <w:t xml:space="preserve">еленых </w:t>
      </w:r>
      <w:r w:rsidRPr="00AF03BD">
        <w:t>н</w:t>
      </w:r>
      <w:r w:rsidRPr="00AF03BD">
        <w:rPr>
          <w:noProof/>
        </w:rPr>
        <w:t xml:space="preserve">асаждений </w:t>
      </w:r>
      <w:r w:rsidRPr="00AF03BD">
        <w:t>в</w:t>
      </w:r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оставе участков </w:t>
      </w:r>
      <w:r w:rsidRPr="00AF03BD">
        <w:t>ж</w:t>
      </w:r>
      <w:r w:rsidRPr="00AF03BD">
        <w:rPr>
          <w:noProof/>
        </w:rPr>
        <w:t xml:space="preserve">илой, </w:t>
      </w:r>
      <w:r w:rsidRPr="00AF03BD">
        <w:t>о</w:t>
      </w:r>
      <w:r w:rsidRPr="00AF03BD">
        <w:rPr>
          <w:noProof/>
        </w:rPr>
        <w:t xml:space="preserve">бщественной, </w:t>
      </w:r>
      <w:r w:rsidRPr="00AF03BD">
        <w:t>п</w:t>
      </w:r>
      <w:r w:rsidRPr="00AF03BD">
        <w:rPr>
          <w:noProof/>
        </w:rPr>
        <w:t xml:space="preserve">роизводственной </w:t>
      </w:r>
      <w:r w:rsidRPr="00AF03BD">
        <w:t>з</w:t>
      </w:r>
      <w:r w:rsidRPr="00AF03BD">
        <w:rPr>
          <w:noProof/>
        </w:rPr>
        <w:t>астройки.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Озелененные </w:t>
      </w:r>
      <w:r w:rsidRPr="00AF03BD">
        <w:t>т</w:t>
      </w:r>
      <w:r w:rsidRPr="00AF03BD">
        <w:rPr>
          <w:noProof/>
        </w:rPr>
        <w:t xml:space="preserve">ерритории </w:t>
      </w:r>
      <w:r w:rsidRPr="00AF03BD">
        <w:t>о</w:t>
      </w:r>
      <w:r w:rsidRPr="00AF03BD">
        <w:rPr>
          <w:noProof/>
        </w:rPr>
        <w:t xml:space="preserve">бщего </w:t>
      </w:r>
      <w:r w:rsidRPr="00AF03BD">
        <w:t>п</w:t>
      </w:r>
      <w:r w:rsidRPr="00AF03BD">
        <w:rPr>
          <w:noProof/>
        </w:rPr>
        <w:t xml:space="preserve">ользования, </w:t>
      </w:r>
      <w:r w:rsidRPr="00AF03BD">
        <w:t>в</w:t>
      </w:r>
      <w:r w:rsidRPr="00AF03BD">
        <w:rPr>
          <w:noProof/>
        </w:rPr>
        <w:t xml:space="preserve">ыделяемые </w:t>
      </w:r>
      <w:r w:rsidRPr="00AF03BD">
        <w:t>в</w:t>
      </w:r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оставе рекреационных </w:t>
      </w:r>
      <w:r w:rsidRPr="00AF03BD">
        <w:t>з</w:t>
      </w:r>
      <w:r w:rsidRPr="00AF03BD">
        <w:rPr>
          <w:noProof/>
        </w:rPr>
        <w:t xml:space="preserve">он, </w:t>
      </w:r>
      <w:r w:rsidRPr="00AF03BD">
        <w:t>р</w:t>
      </w:r>
      <w:r w:rsidRPr="00AF03BD">
        <w:rPr>
          <w:noProof/>
        </w:rPr>
        <w:t xml:space="preserve">азмещаются </w:t>
      </w:r>
      <w:r w:rsidRPr="00AF03BD">
        <w:t>в</w:t>
      </w:r>
      <w:r w:rsidRPr="00AF03BD">
        <w:rPr>
          <w:noProof/>
        </w:rPr>
        <w:t xml:space="preserve">о </w:t>
      </w:r>
      <w:r w:rsidRPr="00AF03BD">
        <w:t>в</w:t>
      </w:r>
      <w:r w:rsidRPr="00AF03BD">
        <w:rPr>
          <w:noProof/>
        </w:rPr>
        <w:t xml:space="preserve">заимосвязи </w:t>
      </w:r>
      <w:r w:rsidRPr="00AF03BD">
        <w:t>п</w:t>
      </w:r>
      <w:r w:rsidRPr="00AF03BD">
        <w:rPr>
          <w:noProof/>
        </w:rPr>
        <w:t xml:space="preserve">реимущественно </w:t>
      </w:r>
      <w:r w:rsidRPr="00AF03BD">
        <w:t>с</w:t>
      </w:r>
      <w:r w:rsidRPr="00AF03BD">
        <w:rPr>
          <w:noProof/>
        </w:rPr>
        <w:t xml:space="preserve"> </w:t>
      </w:r>
      <w:r w:rsidRPr="00AF03BD">
        <w:t>ж</w:t>
      </w:r>
      <w:r w:rsidRPr="00AF03BD">
        <w:rPr>
          <w:noProof/>
        </w:rPr>
        <w:t xml:space="preserve">илыми </w:t>
      </w:r>
      <w:r w:rsidRPr="00AF03BD">
        <w:t>и</w:t>
      </w:r>
      <w:r w:rsidRPr="00AF03BD">
        <w:rPr>
          <w:noProof/>
        </w:rPr>
        <w:t xml:space="preserve"> общественно-деловыми </w:t>
      </w:r>
      <w:r w:rsidRPr="00AF03BD">
        <w:t>з</w:t>
      </w:r>
      <w:r w:rsidRPr="00AF03BD">
        <w:rPr>
          <w:noProof/>
        </w:rPr>
        <w:t>онами.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Удельный </w:t>
      </w:r>
      <w:r w:rsidRPr="00AF03BD">
        <w:t>в</w:t>
      </w:r>
      <w:r w:rsidRPr="00AF03BD">
        <w:rPr>
          <w:noProof/>
        </w:rPr>
        <w:t xml:space="preserve">ес </w:t>
      </w:r>
      <w:r w:rsidRPr="00AF03BD">
        <w:t>о</w:t>
      </w:r>
      <w:r w:rsidRPr="00AF03BD">
        <w:rPr>
          <w:noProof/>
        </w:rPr>
        <w:t xml:space="preserve">зелененных </w:t>
      </w:r>
      <w:r w:rsidRPr="00AF03BD">
        <w:t>т</w:t>
      </w:r>
      <w:r w:rsidRPr="00AF03BD">
        <w:rPr>
          <w:noProof/>
        </w:rPr>
        <w:t xml:space="preserve">ерриторий </w:t>
      </w:r>
      <w:r w:rsidRPr="00AF03BD">
        <w:t>р</w:t>
      </w:r>
      <w:r w:rsidRPr="00AF03BD">
        <w:rPr>
          <w:noProof/>
        </w:rPr>
        <w:t xml:space="preserve">азличного </w:t>
      </w:r>
      <w:r w:rsidRPr="00AF03BD">
        <w:t>н</w:t>
      </w:r>
      <w:r w:rsidRPr="00AF03BD">
        <w:rPr>
          <w:noProof/>
        </w:rPr>
        <w:t xml:space="preserve">азначения </w:t>
      </w:r>
      <w:r w:rsidRPr="00AF03BD">
        <w:t>в</w:t>
      </w:r>
      <w:r w:rsidRPr="00AF03BD">
        <w:rPr>
          <w:noProof/>
        </w:rPr>
        <w:t xml:space="preserve"> </w:t>
      </w:r>
      <w:r w:rsidRPr="00AF03BD">
        <w:t>п</w:t>
      </w:r>
      <w:r w:rsidRPr="00AF03BD">
        <w:rPr>
          <w:noProof/>
        </w:rPr>
        <w:t xml:space="preserve">ределах застройки </w:t>
      </w:r>
      <w:r w:rsidRPr="00AF03BD">
        <w:t>(</w:t>
      </w:r>
      <w:r w:rsidRPr="00AF03BD">
        <w:rPr>
          <w:noProof/>
        </w:rPr>
        <w:t xml:space="preserve">уровень </w:t>
      </w:r>
      <w:proofErr w:type="spellStart"/>
      <w:r w:rsidRPr="00AF03BD">
        <w:t>озелененности</w:t>
      </w:r>
      <w:proofErr w:type="spellEnd"/>
      <w:r w:rsidRPr="00AF03BD">
        <w:rPr>
          <w:noProof/>
        </w:rPr>
        <w:t xml:space="preserve"> </w:t>
      </w:r>
      <w:r w:rsidRPr="00AF03BD">
        <w:t>т</w:t>
      </w:r>
      <w:r w:rsidRPr="00AF03BD">
        <w:rPr>
          <w:noProof/>
        </w:rPr>
        <w:t xml:space="preserve">ерритории </w:t>
      </w:r>
      <w:r w:rsidRPr="00AF03BD">
        <w:t>з</w:t>
      </w:r>
      <w:r w:rsidRPr="00AF03BD">
        <w:rPr>
          <w:noProof/>
        </w:rPr>
        <w:t xml:space="preserve">астройки) </w:t>
      </w:r>
      <w:r w:rsidRPr="00AF03BD">
        <w:t>д</w:t>
      </w:r>
      <w:r w:rsidRPr="00AF03BD">
        <w:rPr>
          <w:noProof/>
        </w:rPr>
        <w:t xml:space="preserve">олжен быть </w:t>
      </w:r>
      <w:r w:rsidRPr="00AF03BD">
        <w:t>н</w:t>
      </w:r>
      <w:r w:rsidRPr="00AF03BD">
        <w:rPr>
          <w:noProof/>
        </w:rPr>
        <w:t xml:space="preserve">е </w:t>
      </w:r>
      <w:r w:rsidRPr="00AF03BD">
        <w:t>м</w:t>
      </w:r>
      <w:r w:rsidRPr="00AF03BD">
        <w:rPr>
          <w:noProof/>
        </w:rPr>
        <w:t xml:space="preserve">енее </w:t>
      </w:r>
      <w:r w:rsidRPr="00AF03BD">
        <w:t>4</w:t>
      </w:r>
      <w:r w:rsidRPr="00AF03BD">
        <w:rPr>
          <w:noProof/>
        </w:rPr>
        <w:t xml:space="preserve">0 %, </w:t>
      </w:r>
      <w:r w:rsidRPr="00AF03BD">
        <w:t>а</w:t>
      </w:r>
      <w:r w:rsidRPr="00AF03BD">
        <w:rPr>
          <w:noProof/>
        </w:rPr>
        <w:t xml:space="preserve"> </w:t>
      </w:r>
      <w:r w:rsidRPr="00AF03BD">
        <w:t>в</w:t>
      </w:r>
      <w:r w:rsidRPr="00AF03BD">
        <w:rPr>
          <w:noProof/>
        </w:rPr>
        <w:t xml:space="preserve"> </w:t>
      </w:r>
      <w:r w:rsidRPr="00AF03BD">
        <w:t>г</w:t>
      </w:r>
      <w:r w:rsidRPr="00AF03BD">
        <w:rPr>
          <w:noProof/>
        </w:rPr>
        <w:t xml:space="preserve">раницах </w:t>
      </w:r>
      <w:r w:rsidRPr="00AF03BD">
        <w:t>т</w:t>
      </w:r>
      <w:r w:rsidRPr="00AF03BD">
        <w:rPr>
          <w:noProof/>
        </w:rPr>
        <w:t xml:space="preserve">ерритории </w:t>
      </w:r>
      <w:r w:rsidRPr="00AF03BD">
        <w:t>ж</w:t>
      </w:r>
      <w:r w:rsidRPr="00AF03BD">
        <w:rPr>
          <w:noProof/>
        </w:rPr>
        <w:t xml:space="preserve">илого </w:t>
      </w:r>
      <w:r w:rsidRPr="00AF03BD">
        <w:t>р</w:t>
      </w:r>
      <w:r w:rsidRPr="00AF03BD">
        <w:rPr>
          <w:noProof/>
        </w:rPr>
        <w:t xml:space="preserve">айона - </w:t>
      </w:r>
      <w:r w:rsidRPr="00AF03BD">
        <w:t>н</w:t>
      </w:r>
      <w:r w:rsidRPr="00AF03BD">
        <w:rPr>
          <w:noProof/>
        </w:rPr>
        <w:t xml:space="preserve">е </w:t>
      </w:r>
      <w:r w:rsidRPr="00AF03BD">
        <w:t>м</w:t>
      </w:r>
      <w:r w:rsidRPr="00AF03BD">
        <w:rPr>
          <w:noProof/>
        </w:rPr>
        <w:t xml:space="preserve">енее </w:t>
      </w:r>
      <w:r w:rsidRPr="00AF03BD">
        <w:t>2</w:t>
      </w:r>
      <w:r w:rsidRPr="00AF03BD">
        <w:rPr>
          <w:noProof/>
        </w:rPr>
        <w:t xml:space="preserve">5 %, </w:t>
      </w:r>
      <w:r w:rsidRPr="00AF03BD">
        <w:t>в</w:t>
      </w:r>
      <w:r w:rsidRPr="00AF03BD">
        <w:rPr>
          <w:noProof/>
        </w:rPr>
        <w:t xml:space="preserve">ключая суммарную </w:t>
      </w:r>
      <w:r w:rsidRPr="00AF03BD">
        <w:t>п</w:t>
      </w:r>
      <w:r w:rsidRPr="00AF03BD">
        <w:rPr>
          <w:noProof/>
        </w:rPr>
        <w:t xml:space="preserve">лощадь </w:t>
      </w:r>
      <w:r w:rsidRPr="00AF03BD">
        <w:t>о</w:t>
      </w:r>
      <w:r w:rsidRPr="00AF03BD">
        <w:rPr>
          <w:noProof/>
        </w:rPr>
        <w:t xml:space="preserve">зеленения </w:t>
      </w:r>
      <w:r w:rsidRPr="00AF03BD">
        <w:t>т</w:t>
      </w:r>
      <w:r w:rsidRPr="00AF03BD">
        <w:rPr>
          <w:noProof/>
        </w:rPr>
        <w:t xml:space="preserve">ерритории </w:t>
      </w:r>
      <w:r w:rsidRPr="00AF03BD">
        <w:t>м</w:t>
      </w:r>
      <w:r w:rsidRPr="00AF03BD">
        <w:rPr>
          <w:noProof/>
        </w:rPr>
        <w:t xml:space="preserve">икрорайона </w:t>
      </w:r>
      <w:r w:rsidRPr="00AF03BD">
        <w:t>(квартала).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Оптимальные </w:t>
      </w:r>
      <w:r w:rsidRPr="00AF03BD">
        <w:t>п</w:t>
      </w:r>
      <w:r w:rsidRPr="00AF03BD">
        <w:rPr>
          <w:noProof/>
        </w:rPr>
        <w:t xml:space="preserve">араметры </w:t>
      </w:r>
      <w:r w:rsidRPr="00AF03BD">
        <w:t>о</w:t>
      </w:r>
      <w:r w:rsidRPr="00AF03BD">
        <w:rPr>
          <w:noProof/>
        </w:rPr>
        <w:t xml:space="preserve">бщего </w:t>
      </w:r>
      <w:r w:rsidRPr="00AF03BD">
        <w:t>б</w:t>
      </w:r>
      <w:r w:rsidRPr="00AF03BD">
        <w:rPr>
          <w:noProof/>
        </w:rPr>
        <w:t xml:space="preserve">аланса </w:t>
      </w:r>
      <w:r w:rsidRPr="00AF03BD">
        <w:t>т</w:t>
      </w:r>
      <w:r w:rsidRPr="00AF03BD">
        <w:rPr>
          <w:noProof/>
        </w:rPr>
        <w:t xml:space="preserve">ерритории </w:t>
      </w:r>
      <w:r w:rsidRPr="00AF03BD">
        <w:t>составляют: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b/>
          <w:bCs/>
          <w:noProof/>
        </w:rPr>
        <w:t xml:space="preserve">Открытые </w:t>
      </w:r>
      <w:r w:rsidRPr="00AF03BD">
        <w:rPr>
          <w:b/>
          <w:bCs/>
        </w:rPr>
        <w:t>п</w:t>
      </w:r>
      <w:r w:rsidRPr="00AF03BD">
        <w:rPr>
          <w:b/>
          <w:bCs/>
          <w:noProof/>
        </w:rPr>
        <w:t>ространства: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- зеленые </w:t>
      </w:r>
      <w:r w:rsidRPr="00AF03BD">
        <w:t>н</w:t>
      </w:r>
      <w:r w:rsidRPr="00AF03BD">
        <w:rPr>
          <w:noProof/>
        </w:rPr>
        <w:t xml:space="preserve">асаждения  - </w:t>
      </w:r>
      <w:r w:rsidRPr="00AF03BD">
        <w:t>6</w:t>
      </w:r>
      <w:r w:rsidRPr="00AF03BD">
        <w:rPr>
          <w:noProof/>
        </w:rPr>
        <w:t>5–</w:t>
      </w:r>
      <w:r w:rsidRPr="00AF03BD">
        <w:t>7</w:t>
      </w:r>
      <w:r w:rsidRPr="00AF03BD">
        <w:rPr>
          <w:noProof/>
        </w:rPr>
        <w:t>5 %;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lastRenderedPageBreak/>
        <w:t xml:space="preserve">- аллеи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д</w:t>
      </w:r>
      <w:r w:rsidRPr="00AF03BD">
        <w:rPr>
          <w:noProof/>
        </w:rPr>
        <w:t xml:space="preserve">ороги  - </w:t>
      </w:r>
      <w:r w:rsidRPr="00AF03BD">
        <w:t>1</w:t>
      </w:r>
      <w:r w:rsidRPr="00AF03BD">
        <w:rPr>
          <w:noProof/>
        </w:rPr>
        <w:t>0–</w:t>
      </w:r>
      <w:r w:rsidRPr="00AF03BD">
        <w:t>1</w:t>
      </w:r>
      <w:r w:rsidRPr="00AF03BD">
        <w:rPr>
          <w:noProof/>
        </w:rPr>
        <w:t>5 %;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- площадки  - </w:t>
      </w:r>
      <w:r w:rsidRPr="00AF03BD">
        <w:t>8–1</w:t>
      </w:r>
      <w:r w:rsidRPr="00AF03BD">
        <w:rPr>
          <w:noProof/>
        </w:rPr>
        <w:t>2 %;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- сооружения  - </w:t>
      </w:r>
      <w:r w:rsidRPr="00AF03BD">
        <w:t>5-</w:t>
      </w:r>
      <w:r w:rsidRPr="00AF03BD">
        <w:rPr>
          <w:noProof/>
        </w:rPr>
        <w:t>7 % ;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b/>
          <w:bCs/>
          <w:noProof/>
        </w:rPr>
      </w:pPr>
      <w:r w:rsidRPr="00AF03BD">
        <w:rPr>
          <w:b/>
          <w:bCs/>
          <w:noProof/>
        </w:rPr>
        <w:t xml:space="preserve">Зона </w:t>
      </w:r>
      <w:r w:rsidR="00864FCC">
        <w:rPr>
          <w:b/>
          <w:bCs/>
          <w:noProof/>
        </w:rPr>
        <w:t>природных ландшафтов</w:t>
      </w:r>
      <w:r w:rsidRPr="00AF03BD">
        <w:rPr>
          <w:b/>
          <w:bCs/>
          <w:noProof/>
        </w:rPr>
        <w:t xml:space="preserve">: 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b/>
          <w:bCs/>
          <w:noProof/>
        </w:rPr>
        <w:t xml:space="preserve">- </w:t>
      </w:r>
      <w:r w:rsidRPr="00AF03BD">
        <w:rPr>
          <w:noProof/>
        </w:rPr>
        <w:t xml:space="preserve">зеленые </w:t>
      </w:r>
      <w:r w:rsidRPr="00AF03BD">
        <w:t>н</w:t>
      </w:r>
      <w:r w:rsidRPr="00AF03BD">
        <w:rPr>
          <w:noProof/>
        </w:rPr>
        <w:t xml:space="preserve">асаждения - </w:t>
      </w:r>
      <w:r w:rsidRPr="00AF03BD">
        <w:t>9</w:t>
      </w:r>
      <w:r w:rsidRPr="00AF03BD">
        <w:rPr>
          <w:noProof/>
        </w:rPr>
        <w:t>3–</w:t>
      </w:r>
      <w:r w:rsidRPr="00AF03BD">
        <w:t>9</w:t>
      </w:r>
      <w:r w:rsidRPr="00AF03BD">
        <w:rPr>
          <w:noProof/>
        </w:rPr>
        <w:t>7 %;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- дорожная </w:t>
      </w:r>
      <w:r w:rsidRPr="00AF03BD">
        <w:t>с</w:t>
      </w:r>
      <w:r w:rsidRPr="00AF03BD">
        <w:rPr>
          <w:noProof/>
        </w:rPr>
        <w:t xml:space="preserve">еть  - </w:t>
      </w:r>
      <w:r w:rsidRPr="00AF03BD">
        <w:t xml:space="preserve">2–5 </w:t>
      </w:r>
      <w:r w:rsidRPr="00AF03BD">
        <w:rPr>
          <w:noProof/>
        </w:rPr>
        <w:t>%;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- обслуживающие </w:t>
      </w:r>
      <w:r w:rsidRPr="00AF03BD">
        <w:t>с</w:t>
      </w:r>
      <w:r w:rsidRPr="00AF03BD">
        <w:rPr>
          <w:noProof/>
        </w:rPr>
        <w:t xml:space="preserve">ооружения </w:t>
      </w:r>
      <w:r w:rsidRPr="00AF03BD">
        <w:t>и</w:t>
      </w:r>
      <w:r w:rsidRPr="00AF03BD">
        <w:rPr>
          <w:noProof/>
        </w:rPr>
        <w:t xml:space="preserve"> </w:t>
      </w:r>
      <w:r w:rsidRPr="00AF03BD">
        <w:t>хозяйственные постройки</w:t>
      </w:r>
      <w:r w:rsidRPr="00AF03BD">
        <w:rPr>
          <w:noProof/>
        </w:rPr>
        <w:t xml:space="preserve">  - </w:t>
      </w:r>
      <w:r w:rsidRPr="00AF03BD">
        <w:t>2 %.</w:t>
      </w:r>
    </w:p>
    <w:p w:rsidR="00974E54" w:rsidRPr="00854E1B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854E1B">
        <w:rPr>
          <w:noProof/>
        </w:rPr>
        <w:t xml:space="preserve">Удельный </w:t>
      </w:r>
      <w:r w:rsidRPr="00854E1B">
        <w:t>в</w:t>
      </w:r>
      <w:r w:rsidRPr="00854E1B">
        <w:rPr>
          <w:noProof/>
        </w:rPr>
        <w:t xml:space="preserve">ес </w:t>
      </w:r>
      <w:r w:rsidRPr="00854E1B">
        <w:t>о</w:t>
      </w:r>
      <w:r w:rsidRPr="00854E1B">
        <w:rPr>
          <w:noProof/>
        </w:rPr>
        <w:t xml:space="preserve">зелененных </w:t>
      </w:r>
      <w:r w:rsidRPr="00854E1B">
        <w:t>т</w:t>
      </w:r>
      <w:r w:rsidRPr="00854E1B">
        <w:rPr>
          <w:noProof/>
        </w:rPr>
        <w:t xml:space="preserve">ерриторий </w:t>
      </w:r>
      <w:r w:rsidRPr="00854E1B">
        <w:t>м</w:t>
      </w:r>
      <w:r w:rsidRPr="00854E1B">
        <w:rPr>
          <w:noProof/>
        </w:rPr>
        <w:t xml:space="preserve">икрорайона </w:t>
      </w:r>
      <w:r w:rsidRPr="00854E1B">
        <w:t>(</w:t>
      </w:r>
      <w:r w:rsidRPr="00854E1B">
        <w:rPr>
          <w:noProof/>
        </w:rPr>
        <w:t xml:space="preserve">квартала) </w:t>
      </w:r>
      <w:r w:rsidRPr="00854E1B">
        <w:t>м</w:t>
      </w:r>
      <w:r w:rsidRPr="00854E1B">
        <w:rPr>
          <w:noProof/>
        </w:rPr>
        <w:t xml:space="preserve">ногоквартирной </w:t>
      </w:r>
      <w:r w:rsidRPr="00854E1B">
        <w:t>и</w:t>
      </w:r>
      <w:r w:rsidRPr="00854E1B">
        <w:rPr>
          <w:noProof/>
        </w:rPr>
        <w:t xml:space="preserve"> м</w:t>
      </w:r>
      <w:r w:rsidRPr="00854E1B">
        <w:t>алоэтажной</w:t>
      </w:r>
      <w:r w:rsidRPr="00854E1B">
        <w:rPr>
          <w:noProof/>
        </w:rPr>
        <w:t xml:space="preserve"> </w:t>
      </w:r>
      <w:r w:rsidRPr="00854E1B">
        <w:t>з</w:t>
      </w:r>
      <w:r w:rsidRPr="00854E1B">
        <w:rPr>
          <w:noProof/>
        </w:rPr>
        <w:t xml:space="preserve">астройки </w:t>
      </w:r>
      <w:r w:rsidRPr="00854E1B">
        <w:t>ж</w:t>
      </w:r>
      <w:r w:rsidRPr="00854E1B">
        <w:rPr>
          <w:noProof/>
        </w:rPr>
        <w:t xml:space="preserve">илой </w:t>
      </w:r>
      <w:r w:rsidRPr="00854E1B">
        <w:t>з</w:t>
      </w:r>
      <w:r w:rsidRPr="00854E1B">
        <w:rPr>
          <w:noProof/>
        </w:rPr>
        <w:t xml:space="preserve">оны </w:t>
      </w:r>
      <w:r w:rsidRPr="00854E1B">
        <w:t>(</w:t>
      </w:r>
      <w:r w:rsidRPr="00854E1B">
        <w:rPr>
          <w:noProof/>
        </w:rPr>
        <w:t xml:space="preserve">без </w:t>
      </w:r>
      <w:r w:rsidRPr="00854E1B">
        <w:t>у</w:t>
      </w:r>
      <w:r w:rsidRPr="00854E1B">
        <w:rPr>
          <w:noProof/>
        </w:rPr>
        <w:t xml:space="preserve">чета </w:t>
      </w:r>
      <w:r w:rsidRPr="00854E1B">
        <w:t>у</w:t>
      </w:r>
      <w:r w:rsidRPr="00854E1B">
        <w:rPr>
          <w:noProof/>
        </w:rPr>
        <w:t xml:space="preserve">частков </w:t>
      </w:r>
      <w:r w:rsidRPr="00854E1B">
        <w:t>о</w:t>
      </w:r>
      <w:r w:rsidRPr="00854E1B">
        <w:rPr>
          <w:noProof/>
        </w:rPr>
        <w:t xml:space="preserve">бщеобразовательных </w:t>
      </w:r>
      <w:r w:rsidRPr="00854E1B">
        <w:t>и</w:t>
      </w:r>
      <w:r w:rsidRPr="00854E1B">
        <w:rPr>
          <w:noProof/>
        </w:rPr>
        <w:t xml:space="preserve"> </w:t>
      </w:r>
      <w:r w:rsidRPr="00854E1B">
        <w:t>д</w:t>
      </w:r>
      <w:r w:rsidRPr="00854E1B">
        <w:rPr>
          <w:noProof/>
        </w:rPr>
        <w:t xml:space="preserve">ошкольных образовательных </w:t>
      </w:r>
      <w:r w:rsidRPr="00854E1B">
        <w:t>у</w:t>
      </w:r>
      <w:r w:rsidRPr="00854E1B">
        <w:rPr>
          <w:noProof/>
        </w:rPr>
        <w:t xml:space="preserve">чреждений) </w:t>
      </w:r>
      <w:r w:rsidRPr="00854E1B">
        <w:t>д</w:t>
      </w:r>
      <w:r w:rsidRPr="00854E1B">
        <w:rPr>
          <w:noProof/>
        </w:rPr>
        <w:t xml:space="preserve">олжен </w:t>
      </w:r>
      <w:r w:rsidRPr="00854E1B">
        <w:t>с</w:t>
      </w:r>
      <w:r w:rsidRPr="00854E1B">
        <w:rPr>
          <w:noProof/>
        </w:rPr>
        <w:t xml:space="preserve">оставлять </w:t>
      </w:r>
      <w:r w:rsidRPr="00854E1B">
        <w:t>н</w:t>
      </w:r>
      <w:r w:rsidRPr="00854E1B">
        <w:rPr>
          <w:noProof/>
        </w:rPr>
        <w:t xml:space="preserve">е </w:t>
      </w:r>
      <w:r w:rsidRPr="00854E1B">
        <w:t>м</w:t>
      </w:r>
      <w:r w:rsidRPr="00854E1B">
        <w:rPr>
          <w:noProof/>
        </w:rPr>
        <w:t xml:space="preserve">енее </w:t>
      </w:r>
      <w:r w:rsidRPr="00854E1B">
        <w:t>2</w:t>
      </w:r>
      <w:r w:rsidRPr="00854E1B">
        <w:rPr>
          <w:noProof/>
        </w:rPr>
        <w:t xml:space="preserve">5 % </w:t>
      </w:r>
      <w:r w:rsidRPr="00854E1B">
        <w:t>п</w:t>
      </w:r>
      <w:r w:rsidRPr="00854E1B">
        <w:rPr>
          <w:noProof/>
        </w:rPr>
        <w:t xml:space="preserve">лощади </w:t>
      </w:r>
      <w:r w:rsidRPr="00854E1B">
        <w:t>т</w:t>
      </w:r>
      <w:r w:rsidRPr="00854E1B">
        <w:rPr>
          <w:noProof/>
        </w:rPr>
        <w:t xml:space="preserve">ерритории </w:t>
      </w:r>
      <w:r w:rsidRPr="00854E1B">
        <w:t>м</w:t>
      </w:r>
      <w:r w:rsidRPr="00854E1B">
        <w:rPr>
          <w:noProof/>
        </w:rPr>
        <w:t xml:space="preserve">икрорайона (квартала) </w:t>
      </w:r>
      <w:r w:rsidRPr="00854E1B">
        <w:t>и</w:t>
      </w:r>
      <w:r w:rsidRPr="00854E1B">
        <w:rPr>
          <w:noProof/>
        </w:rPr>
        <w:t xml:space="preserve">ли </w:t>
      </w:r>
      <w:r w:rsidRPr="00854E1B">
        <w:t>н</w:t>
      </w:r>
      <w:r w:rsidRPr="00854E1B">
        <w:rPr>
          <w:noProof/>
        </w:rPr>
        <w:t xml:space="preserve">е </w:t>
      </w:r>
      <w:r w:rsidRPr="00854E1B">
        <w:t>м</w:t>
      </w:r>
      <w:r w:rsidRPr="00854E1B">
        <w:rPr>
          <w:noProof/>
        </w:rPr>
        <w:t xml:space="preserve">енее </w:t>
      </w:r>
      <w:r w:rsidR="00854E1B" w:rsidRPr="00854E1B">
        <w:rPr>
          <w:noProof/>
        </w:rPr>
        <w:t>10</w:t>
      </w:r>
      <w:r w:rsidRPr="00854E1B">
        <w:rPr>
          <w:noProof/>
        </w:rPr>
        <w:t xml:space="preserve"> </w:t>
      </w:r>
      <w:r w:rsidRPr="00854E1B">
        <w:t>к</w:t>
      </w:r>
      <w:r w:rsidRPr="00854E1B">
        <w:rPr>
          <w:noProof/>
        </w:rPr>
        <w:t>в.м/чел.</w:t>
      </w:r>
    </w:p>
    <w:p w:rsidR="00974E54" w:rsidRPr="00854E1B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91AAE">
        <w:rPr>
          <w:noProof/>
        </w:rPr>
        <w:t xml:space="preserve">Озеленение </w:t>
      </w:r>
      <w:r w:rsidRPr="00A91AAE">
        <w:t>у</w:t>
      </w:r>
      <w:r w:rsidRPr="00A91AAE">
        <w:rPr>
          <w:noProof/>
        </w:rPr>
        <w:t xml:space="preserve">частков </w:t>
      </w:r>
      <w:r w:rsidRPr="00A91AAE">
        <w:t>о</w:t>
      </w:r>
      <w:r w:rsidRPr="00A91AAE">
        <w:rPr>
          <w:noProof/>
        </w:rPr>
        <w:t xml:space="preserve">бщеобразовательных </w:t>
      </w:r>
      <w:r w:rsidRPr="00A91AAE">
        <w:t>и</w:t>
      </w:r>
      <w:r w:rsidRPr="00A91AAE">
        <w:rPr>
          <w:noProof/>
        </w:rPr>
        <w:t xml:space="preserve"> </w:t>
      </w:r>
      <w:r w:rsidRPr="00A91AAE">
        <w:t>д</w:t>
      </w:r>
      <w:r w:rsidRPr="00A91AAE">
        <w:rPr>
          <w:noProof/>
        </w:rPr>
        <w:t xml:space="preserve">ошкольных </w:t>
      </w:r>
      <w:r w:rsidRPr="00A91AAE">
        <w:t>о</w:t>
      </w:r>
      <w:r w:rsidRPr="00A91AAE">
        <w:rPr>
          <w:noProof/>
        </w:rPr>
        <w:t xml:space="preserve">бразовательных </w:t>
      </w:r>
      <w:r w:rsidRPr="00A91AAE">
        <w:t>у</w:t>
      </w:r>
      <w:r w:rsidRPr="00A91AAE">
        <w:rPr>
          <w:noProof/>
        </w:rPr>
        <w:t xml:space="preserve">чреждений принимается </w:t>
      </w:r>
      <w:r w:rsidRPr="00A91AAE">
        <w:t>и</w:t>
      </w:r>
      <w:r w:rsidRPr="00A91AAE">
        <w:rPr>
          <w:noProof/>
        </w:rPr>
        <w:t xml:space="preserve">з </w:t>
      </w:r>
      <w:r w:rsidRPr="00A91AAE">
        <w:t>р</w:t>
      </w:r>
      <w:r w:rsidRPr="00A91AAE">
        <w:rPr>
          <w:noProof/>
        </w:rPr>
        <w:t xml:space="preserve">асчета </w:t>
      </w:r>
      <w:r w:rsidRPr="00A91AAE">
        <w:t>5</w:t>
      </w:r>
      <w:r w:rsidRPr="00A91AAE">
        <w:rPr>
          <w:noProof/>
        </w:rPr>
        <w:t xml:space="preserve">0 % </w:t>
      </w:r>
      <w:r w:rsidRPr="00A91AAE">
        <w:t>п</w:t>
      </w:r>
      <w:r w:rsidRPr="00A91AAE">
        <w:rPr>
          <w:noProof/>
        </w:rPr>
        <w:t xml:space="preserve">лощади </w:t>
      </w:r>
      <w:r w:rsidRPr="00A91AAE">
        <w:t>и</w:t>
      </w:r>
      <w:r w:rsidRPr="00A91AAE">
        <w:rPr>
          <w:noProof/>
        </w:rPr>
        <w:t xml:space="preserve">х </w:t>
      </w:r>
      <w:r w:rsidRPr="00A91AAE">
        <w:t>т</w:t>
      </w:r>
      <w:r w:rsidRPr="00A91AAE">
        <w:rPr>
          <w:noProof/>
        </w:rPr>
        <w:t xml:space="preserve">ерриторий </w:t>
      </w:r>
      <w:r w:rsidRPr="00854E1B">
        <w:t>(</w:t>
      </w:r>
      <w:r w:rsidRPr="00854E1B">
        <w:rPr>
          <w:noProof/>
        </w:rPr>
        <w:t xml:space="preserve">для </w:t>
      </w:r>
      <w:r w:rsidRPr="00854E1B">
        <w:t>л</w:t>
      </w:r>
      <w:r w:rsidRPr="00854E1B">
        <w:rPr>
          <w:noProof/>
        </w:rPr>
        <w:t xml:space="preserve">ечебных </w:t>
      </w:r>
      <w:r w:rsidRPr="00854E1B">
        <w:t>у</w:t>
      </w:r>
      <w:r w:rsidRPr="00854E1B">
        <w:rPr>
          <w:noProof/>
        </w:rPr>
        <w:t xml:space="preserve">чреждений - </w:t>
      </w:r>
      <w:r w:rsidRPr="00854E1B">
        <w:t>н</w:t>
      </w:r>
      <w:r w:rsidRPr="00854E1B">
        <w:rPr>
          <w:noProof/>
        </w:rPr>
        <w:t xml:space="preserve">е </w:t>
      </w:r>
      <w:r w:rsidRPr="00854E1B">
        <w:t>м</w:t>
      </w:r>
      <w:r w:rsidRPr="00854E1B">
        <w:rPr>
          <w:noProof/>
        </w:rPr>
        <w:t xml:space="preserve">енее </w:t>
      </w:r>
      <w:r w:rsidRPr="00854E1B">
        <w:t>6</w:t>
      </w:r>
      <w:r w:rsidRPr="00854E1B">
        <w:rPr>
          <w:noProof/>
        </w:rPr>
        <w:t>0 %).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854E1B">
        <w:rPr>
          <w:noProof/>
        </w:rPr>
        <w:t xml:space="preserve">Площадь </w:t>
      </w:r>
      <w:r w:rsidRPr="00854E1B">
        <w:t>у</w:t>
      </w:r>
      <w:r w:rsidRPr="00854E1B">
        <w:rPr>
          <w:noProof/>
        </w:rPr>
        <w:t xml:space="preserve">частков, </w:t>
      </w:r>
      <w:r w:rsidRPr="00854E1B">
        <w:t>п</w:t>
      </w:r>
      <w:r w:rsidRPr="00854E1B">
        <w:rPr>
          <w:noProof/>
        </w:rPr>
        <w:t xml:space="preserve">редназначенных </w:t>
      </w:r>
      <w:r w:rsidRPr="00854E1B">
        <w:t>д</w:t>
      </w:r>
      <w:r w:rsidRPr="00854E1B">
        <w:rPr>
          <w:noProof/>
        </w:rPr>
        <w:t xml:space="preserve">ля </w:t>
      </w:r>
      <w:r w:rsidRPr="00854E1B">
        <w:t>о</w:t>
      </w:r>
      <w:r w:rsidRPr="00854E1B">
        <w:rPr>
          <w:noProof/>
        </w:rPr>
        <w:t xml:space="preserve">зеленения </w:t>
      </w:r>
      <w:r w:rsidRPr="00854E1B">
        <w:t>в</w:t>
      </w:r>
      <w:r w:rsidRPr="00854E1B">
        <w:rPr>
          <w:noProof/>
        </w:rPr>
        <w:t xml:space="preserve"> </w:t>
      </w:r>
      <w:r w:rsidRPr="00854E1B">
        <w:t>п</w:t>
      </w:r>
      <w:r w:rsidRPr="00854E1B">
        <w:rPr>
          <w:noProof/>
        </w:rPr>
        <w:t xml:space="preserve">ределах </w:t>
      </w:r>
      <w:r w:rsidRPr="00854E1B">
        <w:t>о</w:t>
      </w:r>
      <w:r w:rsidRPr="00854E1B">
        <w:rPr>
          <w:noProof/>
        </w:rPr>
        <w:t xml:space="preserve">грады </w:t>
      </w:r>
      <w:r w:rsidRPr="00854E1B">
        <w:t>п</w:t>
      </w:r>
      <w:r w:rsidRPr="00854E1B">
        <w:rPr>
          <w:noProof/>
        </w:rPr>
        <w:t xml:space="preserve">редприятий, </w:t>
      </w:r>
      <w:r w:rsidRPr="00854E1B">
        <w:t>с</w:t>
      </w:r>
      <w:r w:rsidRPr="00854E1B">
        <w:rPr>
          <w:noProof/>
        </w:rPr>
        <w:t xml:space="preserve">ледует </w:t>
      </w:r>
      <w:r w:rsidRPr="00854E1B">
        <w:t>о</w:t>
      </w:r>
      <w:r w:rsidRPr="00854E1B">
        <w:rPr>
          <w:noProof/>
        </w:rPr>
        <w:t xml:space="preserve">пределять </w:t>
      </w:r>
      <w:r w:rsidRPr="00854E1B">
        <w:t>и</w:t>
      </w:r>
      <w:r w:rsidRPr="00854E1B">
        <w:rPr>
          <w:noProof/>
        </w:rPr>
        <w:t xml:space="preserve">з </w:t>
      </w:r>
      <w:r w:rsidRPr="00854E1B">
        <w:t>р</w:t>
      </w:r>
      <w:r w:rsidRPr="00854E1B">
        <w:rPr>
          <w:noProof/>
        </w:rPr>
        <w:t xml:space="preserve">асчета </w:t>
      </w:r>
      <w:r w:rsidRPr="00854E1B">
        <w:t>н</w:t>
      </w:r>
      <w:r w:rsidRPr="00854E1B">
        <w:rPr>
          <w:noProof/>
        </w:rPr>
        <w:t xml:space="preserve">е </w:t>
      </w:r>
      <w:r w:rsidRPr="00854E1B">
        <w:t>м</w:t>
      </w:r>
      <w:r w:rsidRPr="00854E1B">
        <w:rPr>
          <w:noProof/>
        </w:rPr>
        <w:t xml:space="preserve">енее </w:t>
      </w:r>
      <w:r w:rsidRPr="00854E1B">
        <w:t>3</w:t>
      </w:r>
      <w:r w:rsidRPr="00854E1B">
        <w:rPr>
          <w:noProof/>
        </w:rPr>
        <w:t xml:space="preserve"> </w:t>
      </w:r>
      <w:r w:rsidRPr="00854E1B">
        <w:t>к</w:t>
      </w:r>
      <w:r w:rsidRPr="00854E1B">
        <w:rPr>
          <w:noProof/>
        </w:rPr>
        <w:t xml:space="preserve">в.м </w:t>
      </w:r>
      <w:r w:rsidRPr="00854E1B">
        <w:t>н</w:t>
      </w:r>
      <w:r w:rsidRPr="00854E1B">
        <w:rPr>
          <w:noProof/>
        </w:rPr>
        <w:t xml:space="preserve">а </w:t>
      </w:r>
      <w:r w:rsidRPr="00854E1B">
        <w:t>о</w:t>
      </w:r>
      <w:r w:rsidRPr="00854E1B">
        <w:rPr>
          <w:noProof/>
        </w:rPr>
        <w:t>дного</w:t>
      </w:r>
      <w:r w:rsidRPr="00DF27E3">
        <w:rPr>
          <w:noProof/>
        </w:rPr>
        <w:t xml:space="preserve"> работающего </w:t>
      </w:r>
      <w:r w:rsidRPr="00DF27E3">
        <w:t>в</w:t>
      </w:r>
      <w:r w:rsidRPr="00DF27E3">
        <w:rPr>
          <w:noProof/>
        </w:rPr>
        <w:t xml:space="preserve"> </w:t>
      </w:r>
      <w:r w:rsidRPr="00DF27E3">
        <w:t>н</w:t>
      </w:r>
      <w:r w:rsidRPr="00DF27E3">
        <w:rPr>
          <w:noProof/>
        </w:rPr>
        <w:t xml:space="preserve">аиболее </w:t>
      </w:r>
      <w:r w:rsidRPr="00DF27E3">
        <w:t>м</w:t>
      </w:r>
      <w:r w:rsidRPr="00DF27E3">
        <w:rPr>
          <w:noProof/>
        </w:rPr>
        <w:t xml:space="preserve">ногочисленной </w:t>
      </w:r>
      <w:r w:rsidRPr="00DF27E3">
        <w:t>с</w:t>
      </w:r>
      <w:r w:rsidRPr="00DF27E3">
        <w:rPr>
          <w:noProof/>
        </w:rPr>
        <w:t xml:space="preserve">мене. </w:t>
      </w:r>
      <w:r w:rsidRPr="00DF27E3">
        <w:t>П</w:t>
      </w:r>
      <w:r w:rsidRPr="00DF27E3">
        <w:rPr>
          <w:noProof/>
        </w:rPr>
        <w:t xml:space="preserve">редельный </w:t>
      </w:r>
      <w:r w:rsidRPr="00DF27E3">
        <w:t>р</w:t>
      </w:r>
      <w:r w:rsidRPr="00DF27E3">
        <w:rPr>
          <w:noProof/>
        </w:rPr>
        <w:t xml:space="preserve">азмер </w:t>
      </w:r>
      <w:r w:rsidRPr="00DF27E3">
        <w:t>у</w:t>
      </w:r>
      <w:r w:rsidRPr="00DF27E3">
        <w:rPr>
          <w:noProof/>
        </w:rPr>
        <w:t xml:space="preserve">частков, </w:t>
      </w:r>
      <w:r w:rsidRPr="00DF27E3">
        <w:t>п</w:t>
      </w:r>
      <w:r w:rsidRPr="00DF27E3">
        <w:rPr>
          <w:noProof/>
        </w:rPr>
        <w:t xml:space="preserve">редназначенных для </w:t>
      </w:r>
      <w:r w:rsidRPr="00DF27E3">
        <w:t>о</w:t>
      </w:r>
      <w:r w:rsidRPr="00DF27E3">
        <w:rPr>
          <w:noProof/>
        </w:rPr>
        <w:t xml:space="preserve">зеленения, </w:t>
      </w:r>
      <w:r w:rsidRPr="00DF27E3">
        <w:t>н</w:t>
      </w:r>
      <w:r w:rsidRPr="00DF27E3">
        <w:rPr>
          <w:noProof/>
        </w:rPr>
        <w:t xml:space="preserve">е </w:t>
      </w:r>
      <w:r w:rsidRPr="00DF27E3">
        <w:t>д</w:t>
      </w:r>
      <w:r w:rsidRPr="00DF27E3">
        <w:rPr>
          <w:noProof/>
        </w:rPr>
        <w:t xml:space="preserve">олжен </w:t>
      </w:r>
      <w:r w:rsidRPr="00DF27E3">
        <w:t>п</w:t>
      </w:r>
      <w:r w:rsidRPr="00DF27E3">
        <w:rPr>
          <w:noProof/>
        </w:rPr>
        <w:t xml:space="preserve">ревышать </w:t>
      </w:r>
      <w:r w:rsidRPr="00DF27E3">
        <w:t>1</w:t>
      </w:r>
      <w:r w:rsidRPr="00DF27E3">
        <w:rPr>
          <w:noProof/>
        </w:rPr>
        <w:t xml:space="preserve">5 % </w:t>
      </w:r>
      <w:r w:rsidRPr="00DF27E3">
        <w:t>п</w:t>
      </w:r>
      <w:r w:rsidRPr="00DF27E3">
        <w:rPr>
          <w:noProof/>
        </w:rPr>
        <w:t xml:space="preserve">лощади </w:t>
      </w:r>
      <w:r w:rsidRPr="00DF27E3">
        <w:t>п</w:t>
      </w:r>
      <w:r w:rsidRPr="00DF27E3">
        <w:rPr>
          <w:noProof/>
        </w:rPr>
        <w:t>редприятия.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</w:pPr>
      <w:r w:rsidRPr="00AF03BD">
        <w:rPr>
          <w:noProof/>
        </w:rPr>
        <w:t xml:space="preserve">Расстояния </w:t>
      </w:r>
      <w:r w:rsidRPr="00AF03BD">
        <w:t>о</w:t>
      </w:r>
      <w:r w:rsidRPr="00AF03BD">
        <w:rPr>
          <w:noProof/>
        </w:rPr>
        <w:t xml:space="preserve">т </w:t>
      </w:r>
      <w:r w:rsidRPr="00AF03BD">
        <w:t>з</w:t>
      </w:r>
      <w:r w:rsidRPr="00AF03BD">
        <w:rPr>
          <w:noProof/>
        </w:rPr>
        <w:t xml:space="preserve">даний </w:t>
      </w:r>
      <w:r w:rsidRPr="00AF03BD">
        <w:t>и</w:t>
      </w:r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ооружений </w:t>
      </w:r>
      <w:r w:rsidRPr="00AF03BD">
        <w:t>д</w:t>
      </w:r>
      <w:r w:rsidRPr="00AF03BD">
        <w:rPr>
          <w:noProof/>
        </w:rPr>
        <w:t xml:space="preserve">о </w:t>
      </w:r>
      <w:r w:rsidRPr="00AF03BD">
        <w:t>з</w:t>
      </w:r>
      <w:r w:rsidRPr="00AF03BD">
        <w:rPr>
          <w:noProof/>
        </w:rPr>
        <w:t xml:space="preserve">еленых </w:t>
      </w:r>
      <w:r w:rsidRPr="00AF03BD">
        <w:t>н</w:t>
      </w:r>
      <w:r w:rsidRPr="00AF03BD">
        <w:rPr>
          <w:noProof/>
        </w:rPr>
        <w:t xml:space="preserve">асаждений </w:t>
      </w:r>
      <w:r w:rsidRPr="00AF03BD">
        <w:t>п</w:t>
      </w:r>
      <w:r w:rsidRPr="00AF03BD">
        <w:rPr>
          <w:noProof/>
        </w:rPr>
        <w:t xml:space="preserve">ри </w:t>
      </w:r>
      <w:r w:rsidRPr="00AF03BD">
        <w:t>у</w:t>
      </w:r>
      <w:r w:rsidRPr="00AF03BD">
        <w:rPr>
          <w:noProof/>
        </w:rPr>
        <w:t xml:space="preserve">словии </w:t>
      </w:r>
      <w:r w:rsidRPr="00AF03BD">
        <w:t>б</w:t>
      </w:r>
      <w:r w:rsidRPr="00AF03BD">
        <w:rPr>
          <w:noProof/>
        </w:rPr>
        <w:t xml:space="preserve">еспрепятственного </w:t>
      </w:r>
      <w:r w:rsidRPr="00AF03BD">
        <w:t>п</w:t>
      </w:r>
      <w:r w:rsidRPr="00AF03BD">
        <w:rPr>
          <w:noProof/>
        </w:rPr>
        <w:t xml:space="preserve">одъезда </w:t>
      </w:r>
      <w:r w:rsidRPr="00AF03BD">
        <w:t>и</w:t>
      </w:r>
      <w:r w:rsidRPr="00AF03BD">
        <w:rPr>
          <w:noProof/>
        </w:rPr>
        <w:t xml:space="preserve"> </w:t>
      </w:r>
      <w:r w:rsidRPr="00AF03BD">
        <w:t>р</w:t>
      </w:r>
      <w:r w:rsidRPr="00AF03BD">
        <w:rPr>
          <w:noProof/>
        </w:rPr>
        <w:t xml:space="preserve">аботы пожарного </w:t>
      </w:r>
      <w:r w:rsidRPr="00AF03BD">
        <w:t>а</w:t>
      </w:r>
      <w:r w:rsidRPr="00AF03BD">
        <w:rPr>
          <w:noProof/>
        </w:rPr>
        <w:t>втотранспорта</w:t>
      </w:r>
      <w:r w:rsidRPr="00AF03BD">
        <w:t>:</w:t>
      </w:r>
    </w:p>
    <w:p w:rsidR="00974E54" w:rsidRPr="00AF03BD" w:rsidRDefault="00974E54" w:rsidP="00974E54">
      <w:pPr>
        <w:autoSpaceDE w:val="0"/>
        <w:autoSpaceDN w:val="0"/>
        <w:adjustRightInd w:val="0"/>
        <w:ind w:left="-180"/>
        <w:jc w:val="right"/>
      </w:pPr>
      <w:r>
        <w:t xml:space="preserve">Таблица </w:t>
      </w:r>
      <w:r w:rsidR="0073025E">
        <w:t>7</w:t>
      </w: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984"/>
        <w:gridCol w:w="1701"/>
      </w:tblGrid>
      <w:tr w:rsidR="00974E54" w:rsidRPr="00AF03BD" w:rsidTr="00C770F4">
        <w:trPr>
          <w:cantSplit/>
          <w:trHeight w:val="569"/>
        </w:trPr>
        <w:tc>
          <w:tcPr>
            <w:tcW w:w="53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Здание, </w:t>
            </w:r>
            <w:r w:rsidRPr="00AF03BD">
              <w:t>с</w:t>
            </w:r>
            <w:r w:rsidRPr="00AF03BD">
              <w:rPr>
                <w:noProof/>
              </w:rPr>
              <w:t xml:space="preserve">ооружение, </w:t>
            </w:r>
            <w:r w:rsidRPr="00AF03BD">
              <w:t>объект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Расстояния </w:t>
            </w:r>
            <w:r w:rsidRPr="00AF03BD">
              <w:t>(</w:t>
            </w:r>
            <w:r w:rsidRPr="00AF03BD">
              <w:rPr>
                <w:noProof/>
              </w:rPr>
              <w:t xml:space="preserve">м) </w:t>
            </w:r>
            <w:r w:rsidRPr="00AF03BD">
              <w:t>о</w:t>
            </w:r>
            <w:r w:rsidRPr="00AF03BD">
              <w:rPr>
                <w:noProof/>
              </w:rPr>
              <w:t xml:space="preserve">т </w:t>
            </w:r>
            <w:r w:rsidRPr="00AF03BD">
              <w:t xml:space="preserve">здания, </w:t>
            </w:r>
            <w:r w:rsidRPr="00AF03BD">
              <w:br/>
            </w:r>
            <w:r w:rsidRPr="00AF03BD">
              <w:rPr>
                <w:noProof/>
              </w:rPr>
              <w:t xml:space="preserve">сооружения, </w:t>
            </w:r>
            <w:r w:rsidRPr="00AF03BD">
              <w:t>о</w:t>
            </w:r>
            <w:r w:rsidRPr="00AF03BD">
              <w:rPr>
                <w:noProof/>
              </w:rPr>
              <w:t xml:space="preserve">бъекта </w:t>
            </w:r>
            <w:r w:rsidRPr="00AF03BD">
              <w:t>д</w:t>
            </w:r>
            <w:r w:rsidRPr="00AF03BD">
              <w:rPr>
                <w:noProof/>
              </w:rPr>
              <w:t xml:space="preserve">о </w:t>
            </w:r>
            <w:r w:rsidRPr="00AF03BD">
              <w:t>оси</w:t>
            </w:r>
          </w:p>
        </w:tc>
      </w:tr>
      <w:tr w:rsidR="00974E54" w:rsidRPr="00AF03BD" w:rsidTr="00C770F4">
        <w:trPr>
          <w:cantSplit/>
          <w:trHeight w:val="289"/>
        </w:trPr>
        <w:tc>
          <w:tcPr>
            <w:tcW w:w="53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rPr>
                <w:noProof/>
              </w:rPr>
              <w:t xml:space="preserve">ствола </w:t>
            </w:r>
            <w:r w:rsidRPr="00AF03BD">
              <w:t>дерева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кустарника</w:t>
            </w:r>
          </w:p>
        </w:tc>
      </w:tr>
      <w:tr w:rsidR="00974E54" w:rsidRPr="00AF03BD" w:rsidTr="00C770F4">
        <w:trPr>
          <w:trHeight w:val="75"/>
        </w:trPr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  <w:jc w:val="center"/>
              <w:rPr>
                <w:noProof/>
              </w:rPr>
            </w:pPr>
            <w:r w:rsidRPr="00AF03BD">
              <w:rPr>
                <w:noProof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3</w:t>
            </w:r>
          </w:p>
        </w:tc>
      </w:tr>
      <w:tr w:rsidR="00974E54" w:rsidRPr="00AF03BD" w:rsidTr="00C770F4">
        <w:trPr>
          <w:trHeight w:val="5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rPr>
                <w:noProof/>
              </w:rPr>
              <w:t xml:space="preserve">Наружная </w:t>
            </w:r>
            <w:r w:rsidRPr="00AF03BD">
              <w:t>с</w:t>
            </w:r>
            <w:r w:rsidRPr="00AF03BD">
              <w:rPr>
                <w:noProof/>
              </w:rPr>
              <w:t xml:space="preserve">тена </w:t>
            </w:r>
            <w:r w:rsidRPr="00AF03BD">
              <w:t>з</w:t>
            </w:r>
            <w:r w:rsidRPr="00AF03BD">
              <w:rPr>
                <w:noProof/>
              </w:rPr>
              <w:t xml:space="preserve">дания, </w:t>
            </w:r>
            <w:r w:rsidRPr="00AF03BD">
              <w:t>сооружения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1,5</w:t>
            </w:r>
          </w:p>
        </w:tc>
      </w:tr>
      <w:tr w:rsidR="00974E54" w:rsidRPr="00AF03BD" w:rsidTr="00C770F4">
        <w:trPr>
          <w:trHeight w:val="2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rPr>
                <w:noProof/>
              </w:rPr>
              <w:t xml:space="preserve">Край </w:t>
            </w:r>
            <w:r w:rsidRPr="00AF03BD">
              <w:t>т</w:t>
            </w:r>
            <w:r w:rsidRPr="00AF03BD">
              <w:rPr>
                <w:noProof/>
              </w:rPr>
              <w:t xml:space="preserve">ротуара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с</w:t>
            </w:r>
            <w:r w:rsidRPr="00AF03BD">
              <w:rPr>
                <w:noProof/>
              </w:rPr>
              <w:t xml:space="preserve">адовой </w:t>
            </w:r>
            <w:r w:rsidRPr="00AF03BD">
              <w:t>дорожки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0,5</w:t>
            </w:r>
          </w:p>
        </w:tc>
      </w:tr>
      <w:tr w:rsidR="00974E54" w:rsidRPr="00AF03BD" w:rsidTr="00C770F4">
        <w:trPr>
          <w:trHeight w:val="5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5"/>
            </w:pPr>
            <w:r w:rsidRPr="00AF03BD">
              <w:rPr>
                <w:noProof/>
              </w:rPr>
              <w:t xml:space="preserve">Край </w:t>
            </w:r>
            <w:r w:rsidRPr="00AF03BD">
              <w:t>п</w:t>
            </w:r>
            <w:r w:rsidRPr="00AF03BD">
              <w:rPr>
                <w:noProof/>
              </w:rPr>
              <w:t xml:space="preserve">роезжей </w:t>
            </w:r>
            <w:r w:rsidRPr="00AF03BD">
              <w:t>ч</w:t>
            </w:r>
            <w:r w:rsidRPr="00AF03BD">
              <w:rPr>
                <w:noProof/>
              </w:rPr>
              <w:t xml:space="preserve">асти </w:t>
            </w:r>
            <w:r w:rsidRPr="00AF03BD">
              <w:t>у</w:t>
            </w:r>
            <w:r w:rsidRPr="00AF03BD">
              <w:rPr>
                <w:noProof/>
              </w:rPr>
              <w:t xml:space="preserve">лиц, </w:t>
            </w:r>
            <w:r w:rsidRPr="00AF03BD">
              <w:t>к</w:t>
            </w:r>
            <w:r w:rsidRPr="00AF03BD">
              <w:rPr>
                <w:noProof/>
              </w:rPr>
              <w:t xml:space="preserve">ромка </w:t>
            </w:r>
            <w:r w:rsidRPr="00AF03BD">
              <w:t>укрепленной</w:t>
            </w:r>
          </w:p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rPr>
                <w:noProof/>
              </w:rPr>
              <w:t xml:space="preserve">полосы </w:t>
            </w:r>
            <w:r w:rsidRPr="00AF03BD">
              <w:t>о</w:t>
            </w:r>
            <w:r w:rsidRPr="00AF03BD">
              <w:rPr>
                <w:noProof/>
              </w:rPr>
              <w:t xml:space="preserve">бочины </w:t>
            </w:r>
            <w:r w:rsidRPr="00AF03BD">
              <w:t>д</w:t>
            </w:r>
            <w:r w:rsidRPr="00AF03BD">
              <w:rPr>
                <w:noProof/>
              </w:rPr>
              <w:t xml:space="preserve">ороги </w:t>
            </w:r>
            <w:r w:rsidRPr="00AF03BD">
              <w:t>и</w:t>
            </w:r>
            <w:r w:rsidRPr="00AF03BD">
              <w:rPr>
                <w:noProof/>
              </w:rPr>
              <w:t xml:space="preserve">ли </w:t>
            </w:r>
            <w:r w:rsidRPr="00AF03BD">
              <w:t>б</w:t>
            </w:r>
            <w:r w:rsidRPr="00AF03BD">
              <w:rPr>
                <w:noProof/>
              </w:rPr>
              <w:t xml:space="preserve">ровка </w:t>
            </w:r>
            <w:r w:rsidRPr="00AF03BD">
              <w:t>канавы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1,0</w:t>
            </w:r>
          </w:p>
        </w:tc>
      </w:tr>
      <w:tr w:rsidR="00974E54" w:rsidRPr="00AF03BD" w:rsidTr="00C770F4">
        <w:trPr>
          <w:trHeight w:val="5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0"/>
            </w:pPr>
            <w:r w:rsidRPr="00AF03BD">
              <w:rPr>
                <w:noProof/>
              </w:rPr>
              <w:t xml:space="preserve">Мачта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о</w:t>
            </w:r>
            <w:r w:rsidRPr="00AF03BD">
              <w:rPr>
                <w:noProof/>
              </w:rPr>
              <w:t xml:space="preserve">пора </w:t>
            </w:r>
            <w:r w:rsidRPr="00AF03BD">
              <w:t>о</w:t>
            </w:r>
            <w:r w:rsidRPr="00AF03BD">
              <w:rPr>
                <w:noProof/>
              </w:rPr>
              <w:t xml:space="preserve">светительной </w:t>
            </w:r>
            <w:r w:rsidRPr="00AF03BD">
              <w:t>с</w:t>
            </w:r>
            <w:r w:rsidRPr="00AF03BD">
              <w:rPr>
                <w:noProof/>
              </w:rPr>
              <w:t xml:space="preserve">ети, </w:t>
            </w:r>
            <w:r w:rsidRPr="00AF03BD">
              <w:t>м</w:t>
            </w:r>
            <w:r w:rsidRPr="00AF03BD">
              <w:rPr>
                <w:noProof/>
              </w:rPr>
              <w:t xml:space="preserve">остовая </w:t>
            </w:r>
            <w:r w:rsidRPr="00AF03BD">
              <w:t>о</w:t>
            </w:r>
            <w:r w:rsidRPr="00AF03BD">
              <w:rPr>
                <w:noProof/>
              </w:rPr>
              <w:t xml:space="preserve">пора </w:t>
            </w:r>
            <w:r w:rsidRPr="00AF03BD">
              <w:t>и</w:t>
            </w:r>
          </w:p>
          <w:p w:rsidR="00974E54" w:rsidRPr="00AF03BD" w:rsidRDefault="00974E54" w:rsidP="00280161">
            <w:pPr>
              <w:autoSpaceDE w:val="0"/>
              <w:autoSpaceDN w:val="0"/>
              <w:adjustRightInd w:val="0"/>
              <w:ind w:left="105"/>
            </w:pPr>
            <w:r w:rsidRPr="00AF03BD">
              <w:t>эстакада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74E54" w:rsidRPr="00AF03BD" w:rsidTr="00C770F4">
        <w:trPr>
          <w:trHeight w:val="30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0"/>
            </w:pPr>
            <w:r w:rsidRPr="00AF03BD">
              <w:rPr>
                <w:noProof/>
              </w:rPr>
              <w:t xml:space="preserve">Подошва </w:t>
            </w:r>
            <w:r w:rsidRPr="00AF03BD">
              <w:t>о</w:t>
            </w:r>
            <w:r w:rsidRPr="00AF03BD">
              <w:rPr>
                <w:noProof/>
              </w:rPr>
              <w:t xml:space="preserve">ткоса, </w:t>
            </w:r>
            <w:r w:rsidRPr="00AF03BD">
              <w:t>т</w:t>
            </w:r>
            <w:r w:rsidRPr="00AF03BD">
              <w:rPr>
                <w:noProof/>
              </w:rPr>
              <w:t xml:space="preserve">еррасы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0,5</w:t>
            </w:r>
          </w:p>
        </w:tc>
      </w:tr>
      <w:tr w:rsidR="00974E54" w:rsidRPr="00AF03BD" w:rsidTr="00C770F4">
        <w:trPr>
          <w:trHeight w:val="30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5"/>
            </w:pPr>
            <w:r w:rsidRPr="00AF03BD">
              <w:rPr>
                <w:noProof/>
              </w:rPr>
              <w:t xml:space="preserve">Подошва </w:t>
            </w:r>
            <w:r w:rsidRPr="00AF03BD">
              <w:t>и</w:t>
            </w:r>
            <w:r w:rsidRPr="00AF03BD">
              <w:rPr>
                <w:noProof/>
              </w:rPr>
              <w:t xml:space="preserve">ли </w:t>
            </w:r>
            <w:r w:rsidRPr="00AF03BD">
              <w:t>в</w:t>
            </w:r>
            <w:r w:rsidRPr="00AF03BD">
              <w:rPr>
                <w:noProof/>
              </w:rPr>
              <w:t xml:space="preserve">нутренняя </w:t>
            </w:r>
            <w:r w:rsidRPr="00AF03BD">
              <w:t>г</w:t>
            </w:r>
            <w:r w:rsidRPr="00AF03BD">
              <w:rPr>
                <w:noProof/>
              </w:rPr>
              <w:t xml:space="preserve">рань </w:t>
            </w:r>
            <w:r w:rsidRPr="00AF03BD">
              <w:t>п</w:t>
            </w:r>
            <w:r w:rsidRPr="00AF03BD">
              <w:rPr>
                <w:noProof/>
              </w:rPr>
              <w:t xml:space="preserve">одпорной </w:t>
            </w:r>
            <w:r w:rsidRPr="00AF03BD">
              <w:t>стенки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1,0</w:t>
            </w:r>
          </w:p>
        </w:tc>
      </w:tr>
      <w:tr w:rsidR="00974E54" w:rsidRPr="00AF03BD" w:rsidTr="00C770F4">
        <w:trPr>
          <w:trHeight w:val="2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30"/>
            </w:pPr>
            <w:r w:rsidRPr="00AF03BD">
              <w:rPr>
                <w:noProof/>
              </w:rPr>
              <w:t xml:space="preserve">Подземные </w:t>
            </w:r>
            <w:r w:rsidRPr="00AF03BD">
              <w:t>сети: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</w:p>
        </w:tc>
      </w:tr>
      <w:tr w:rsidR="00974E54" w:rsidRPr="00AF03BD" w:rsidTr="00C770F4">
        <w:trPr>
          <w:trHeight w:val="2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5"/>
            </w:pPr>
            <w:r w:rsidRPr="00AF03BD">
              <w:rPr>
                <w:noProof/>
              </w:rPr>
              <w:t xml:space="preserve">- </w:t>
            </w:r>
            <w:r w:rsidRPr="00AF03BD">
              <w:t>г</w:t>
            </w:r>
            <w:r w:rsidRPr="00AF03BD">
              <w:rPr>
                <w:noProof/>
              </w:rPr>
              <w:t xml:space="preserve">азопровод, </w:t>
            </w:r>
            <w:r w:rsidRPr="00AF03BD">
              <w:t>канализация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74E54" w:rsidRPr="00AF03BD" w:rsidTr="00C770F4">
        <w:trPr>
          <w:trHeight w:val="2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20"/>
            </w:pPr>
            <w:r w:rsidRPr="00AF03BD">
              <w:rPr>
                <w:noProof/>
              </w:rPr>
              <w:t xml:space="preserve">- </w:t>
            </w:r>
            <w:r w:rsidRPr="00AF03BD">
              <w:t>т</w:t>
            </w:r>
            <w:r w:rsidRPr="00AF03BD">
              <w:rPr>
                <w:noProof/>
              </w:rPr>
              <w:t xml:space="preserve">епловая </w:t>
            </w:r>
            <w:r w:rsidRPr="00AF03BD">
              <w:t>сеть</w:t>
            </w:r>
            <w:r>
              <w:t xml:space="preserve"> (стенка канала, тоннеля или оболочка при </w:t>
            </w:r>
            <w:proofErr w:type="spellStart"/>
            <w:r>
              <w:t>бесканальной</w:t>
            </w:r>
            <w:proofErr w:type="spellEnd"/>
            <w:r>
              <w:t xml:space="preserve"> прокладке)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1,0</w:t>
            </w:r>
          </w:p>
        </w:tc>
      </w:tr>
      <w:tr w:rsidR="00974E54" w:rsidRPr="00AF03BD" w:rsidTr="00C770F4">
        <w:trPr>
          <w:trHeight w:val="2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39"/>
            </w:pPr>
            <w:r w:rsidRPr="00AF03BD">
              <w:rPr>
                <w:noProof/>
              </w:rPr>
              <w:t xml:space="preserve">- </w:t>
            </w:r>
            <w:r w:rsidRPr="00AF03BD">
              <w:t>в</w:t>
            </w:r>
            <w:r w:rsidRPr="00AF03BD">
              <w:rPr>
                <w:noProof/>
              </w:rPr>
              <w:t xml:space="preserve">одопровод, </w:t>
            </w:r>
            <w:r w:rsidRPr="00AF03BD">
              <w:t>дренаж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74E54" w:rsidRPr="00AF03BD" w:rsidTr="00C770F4">
        <w:trPr>
          <w:trHeight w:val="2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ind w:left="110"/>
            </w:pPr>
            <w:r w:rsidRPr="00AF03BD">
              <w:rPr>
                <w:noProof/>
              </w:rPr>
              <w:t xml:space="preserve">- </w:t>
            </w:r>
            <w:r w:rsidRPr="00AF03BD">
              <w:t>с</w:t>
            </w:r>
            <w:r w:rsidRPr="00AF03BD">
              <w:rPr>
                <w:noProof/>
              </w:rPr>
              <w:t xml:space="preserve">иловой </w:t>
            </w:r>
            <w:r w:rsidRPr="00AF03BD">
              <w:t>к</w:t>
            </w:r>
            <w:r w:rsidRPr="00AF03BD">
              <w:rPr>
                <w:noProof/>
              </w:rPr>
              <w:t xml:space="preserve">абель </w:t>
            </w:r>
            <w:r w:rsidRPr="00AF03BD">
              <w:t>и</w:t>
            </w:r>
            <w:r w:rsidRPr="00AF03BD">
              <w:rPr>
                <w:noProof/>
              </w:rPr>
              <w:t xml:space="preserve"> </w:t>
            </w:r>
            <w:r w:rsidRPr="00AF03BD">
              <w:t>к</w:t>
            </w:r>
            <w:r w:rsidRPr="00AF03BD">
              <w:rPr>
                <w:noProof/>
              </w:rPr>
              <w:t xml:space="preserve">абель </w:t>
            </w:r>
            <w:r w:rsidRPr="00AF03BD">
              <w:t>связи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E54" w:rsidRPr="00AF03BD" w:rsidRDefault="00974E54" w:rsidP="00280161">
            <w:pPr>
              <w:autoSpaceDE w:val="0"/>
              <w:autoSpaceDN w:val="0"/>
              <w:adjustRightInd w:val="0"/>
              <w:jc w:val="center"/>
            </w:pPr>
            <w:r w:rsidRPr="00AF03BD">
              <w:t>0,7</w:t>
            </w:r>
          </w:p>
        </w:tc>
      </w:tr>
    </w:tbl>
    <w:p w:rsidR="00974E54" w:rsidRPr="00AF03BD" w:rsidRDefault="00974E54" w:rsidP="00366066">
      <w:pPr>
        <w:autoSpaceDE w:val="0"/>
        <w:autoSpaceDN w:val="0"/>
        <w:adjustRightInd w:val="0"/>
        <w:ind w:right="-180" w:firstLine="709"/>
        <w:jc w:val="both"/>
        <w:rPr>
          <w:noProof/>
        </w:rPr>
      </w:pPr>
      <w:r w:rsidRPr="00AF03BD">
        <w:rPr>
          <w:noProof/>
        </w:rPr>
        <w:t xml:space="preserve">     Примечания: </w:t>
      </w:r>
    </w:p>
    <w:p w:rsidR="00974E54" w:rsidRPr="00AF03BD" w:rsidRDefault="00974E54" w:rsidP="00366066">
      <w:pPr>
        <w:autoSpaceDE w:val="0"/>
        <w:autoSpaceDN w:val="0"/>
        <w:adjustRightInd w:val="0"/>
        <w:ind w:right="-180" w:firstLine="709"/>
        <w:jc w:val="both"/>
        <w:rPr>
          <w:noProof/>
        </w:rPr>
      </w:pPr>
      <w:r w:rsidRPr="00AF03BD">
        <w:t>1</w:t>
      </w:r>
      <w:r w:rsidRPr="00AF03BD">
        <w:rPr>
          <w:noProof/>
        </w:rPr>
        <w:t xml:space="preserve">. </w:t>
      </w:r>
      <w:r w:rsidRPr="00AF03BD">
        <w:t>П</w:t>
      </w:r>
      <w:r w:rsidRPr="00AF03BD">
        <w:rPr>
          <w:noProof/>
        </w:rPr>
        <w:t xml:space="preserve">риведенные </w:t>
      </w:r>
      <w:r w:rsidRPr="00AF03BD">
        <w:t>н</w:t>
      </w:r>
      <w:r w:rsidRPr="00AF03BD">
        <w:rPr>
          <w:noProof/>
        </w:rPr>
        <w:t xml:space="preserve">ормы </w:t>
      </w:r>
      <w:r w:rsidRPr="00AF03BD">
        <w:t>о</w:t>
      </w:r>
      <w:r w:rsidRPr="00AF03BD">
        <w:rPr>
          <w:noProof/>
        </w:rPr>
        <w:t xml:space="preserve">тносятся </w:t>
      </w:r>
      <w:r w:rsidRPr="00AF03BD">
        <w:t>к</w:t>
      </w:r>
      <w:r w:rsidRPr="00AF03BD">
        <w:rPr>
          <w:noProof/>
        </w:rPr>
        <w:t xml:space="preserve"> </w:t>
      </w:r>
      <w:r w:rsidRPr="00AF03BD">
        <w:t>д</w:t>
      </w:r>
      <w:r w:rsidRPr="00AF03BD">
        <w:rPr>
          <w:noProof/>
        </w:rPr>
        <w:t xml:space="preserve">еревьям </w:t>
      </w:r>
      <w:r w:rsidRPr="00AF03BD">
        <w:t>с</w:t>
      </w:r>
      <w:r w:rsidRPr="00AF03BD">
        <w:rPr>
          <w:noProof/>
        </w:rPr>
        <w:t xml:space="preserve"> </w:t>
      </w:r>
      <w:r w:rsidRPr="00AF03BD">
        <w:t>д</w:t>
      </w:r>
      <w:r w:rsidRPr="00AF03BD">
        <w:rPr>
          <w:noProof/>
        </w:rPr>
        <w:t xml:space="preserve">иаметром </w:t>
      </w:r>
      <w:r w:rsidRPr="00AF03BD">
        <w:t>к</w:t>
      </w:r>
      <w:r w:rsidRPr="00AF03BD">
        <w:rPr>
          <w:noProof/>
        </w:rPr>
        <w:t xml:space="preserve">роны </w:t>
      </w:r>
      <w:r w:rsidRPr="00AF03BD">
        <w:t>н</w:t>
      </w:r>
      <w:r w:rsidRPr="00AF03BD">
        <w:rPr>
          <w:noProof/>
        </w:rPr>
        <w:t xml:space="preserve">е </w:t>
      </w:r>
      <w:r w:rsidRPr="00AF03BD">
        <w:t>б</w:t>
      </w:r>
      <w:r w:rsidRPr="00AF03BD">
        <w:rPr>
          <w:noProof/>
        </w:rPr>
        <w:t xml:space="preserve">олее </w:t>
      </w:r>
      <w:smartTag w:uri="urn:schemas-microsoft-com:office:smarttags" w:element="metricconverter">
        <w:smartTagPr>
          <w:attr w:name="ProductID" w:val="5 м"/>
        </w:smartTagPr>
        <w:r w:rsidRPr="00AF03BD">
          <w:t>5</w:t>
        </w:r>
        <w:r w:rsidRPr="00AF03BD">
          <w:rPr>
            <w:noProof/>
          </w:rPr>
          <w:t xml:space="preserve"> </w:t>
        </w:r>
        <w:r w:rsidRPr="00AF03BD">
          <w:t>м</w:t>
        </w:r>
      </w:smartTag>
      <w:r w:rsidRPr="00AF03BD">
        <w:rPr>
          <w:noProof/>
        </w:rPr>
        <w:t xml:space="preserve"> </w:t>
      </w:r>
      <w:r w:rsidRPr="00AF03BD">
        <w:t>и</w:t>
      </w:r>
      <w:r w:rsidRPr="00AF03BD">
        <w:rPr>
          <w:noProof/>
        </w:rPr>
        <w:t xml:space="preserve"> должны </w:t>
      </w:r>
      <w:r w:rsidRPr="00AF03BD">
        <w:t>б</w:t>
      </w:r>
      <w:r w:rsidRPr="00AF03BD">
        <w:rPr>
          <w:noProof/>
        </w:rPr>
        <w:t xml:space="preserve">ыть </w:t>
      </w:r>
      <w:r w:rsidRPr="00AF03BD">
        <w:t>у</w:t>
      </w:r>
      <w:r w:rsidRPr="00AF03BD">
        <w:rPr>
          <w:noProof/>
        </w:rPr>
        <w:t xml:space="preserve">величены </w:t>
      </w:r>
      <w:r w:rsidRPr="00AF03BD">
        <w:t>д</w:t>
      </w:r>
      <w:r w:rsidRPr="00AF03BD">
        <w:rPr>
          <w:noProof/>
        </w:rPr>
        <w:t xml:space="preserve">ля </w:t>
      </w:r>
      <w:r w:rsidRPr="00AF03BD">
        <w:t>д</w:t>
      </w:r>
      <w:r w:rsidRPr="00AF03BD">
        <w:rPr>
          <w:noProof/>
        </w:rPr>
        <w:t xml:space="preserve">еревьев </w:t>
      </w:r>
      <w:r w:rsidRPr="00AF03BD">
        <w:t>с</w:t>
      </w:r>
      <w:r w:rsidRPr="00AF03BD">
        <w:rPr>
          <w:noProof/>
        </w:rPr>
        <w:t xml:space="preserve"> </w:t>
      </w:r>
      <w:r w:rsidRPr="00AF03BD">
        <w:t>к</w:t>
      </w:r>
      <w:r w:rsidRPr="00AF03BD">
        <w:rPr>
          <w:noProof/>
        </w:rPr>
        <w:t xml:space="preserve">роной </w:t>
      </w:r>
      <w:r w:rsidRPr="00AF03BD">
        <w:t>б</w:t>
      </w:r>
      <w:r w:rsidRPr="00AF03BD">
        <w:rPr>
          <w:noProof/>
        </w:rPr>
        <w:t xml:space="preserve">ольшего </w:t>
      </w:r>
      <w:r w:rsidRPr="00AF03BD">
        <w:t>д</w:t>
      </w:r>
      <w:r w:rsidRPr="00AF03BD">
        <w:rPr>
          <w:noProof/>
        </w:rPr>
        <w:t xml:space="preserve">иаметра. </w:t>
      </w:r>
    </w:p>
    <w:p w:rsidR="00974E54" w:rsidRPr="00AF03BD" w:rsidRDefault="00974E54" w:rsidP="00366066">
      <w:pPr>
        <w:autoSpaceDE w:val="0"/>
        <w:autoSpaceDN w:val="0"/>
        <w:adjustRightInd w:val="0"/>
        <w:spacing w:before="37"/>
        <w:ind w:right="-180" w:firstLine="709"/>
        <w:jc w:val="both"/>
        <w:rPr>
          <w:noProof/>
        </w:rPr>
      </w:pPr>
      <w:r w:rsidRPr="00AF03BD">
        <w:rPr>
          <w:noProof/>
        </w:rPr>
        <w:t xml:space="preserve">2. </w:t>
      </w:r>
      <w:r w:rsidRPr="00AF03BD">
        <w:t>Р</w:t>
      </w:r>
      <w:r w:rsidRPr="00AF03BD">
        <w:rPr>
          <w:noProof/>
        </w:rPr>
        <w:t xml:space="preserve">асстояния </w:t>
      </w:r>
      <w:r w:rsidRPr="00AF03BD">
        <w:t>о</w:t>
      </w:r>
      <w:r w:rsidRPr="00AF03BD">
        <w:rPr>
          <w:noProof/>
        </w:rPr>
        <w:t xml:space="preserve">т </w:t>
      </w:r>
      <w:r w:rsidRPr="00AF03BD">
        <w:t>в</w:t>
      </w:r>
      <w:r w:rsidRPr="00AF03BD">
        <w:rPr>
          <w:noProof/>
        </w:rPr>
        <w:t xml:space="preserve">оздушных </w:t>
      </w:r>
      <w:r w:rsidRPr="00AF03BD">
        <w:t>л</w:t>
      </w:r>
      <w:r w:rsidRPr="00AF03BD">
        <w:rPr>
          <w:noProof/>
        </w:rPr>
        <w:t xml:space="preserve">иний </w:t>
      </w:r>
      <w:r w:rsidRPr="00AF03BD">
        <w:t>э</w:t>
      </w:r>
      <w:r w:rsidRPr="00AF03BD">
        <w:rPr>
          <w:noProof/>
        </w:rPr>
        <w:t xml:space="preserve">лектропередачи </w:t>
      </w:r>
      <w:r w:rsidRPr="00AF03BD">
        <w:t>д</w:t>
      </w:r>
      <w:r w:rsidRPr="00AF03BD">
        <w:rPr>
          <w:noProof/>
        </w:rPr>
        <w:t xml:space="preserve">о </w:t>
      </w:r>
      <w:r w:rsidRPr="00AF03BD">
        <w:t>д</w:t>
      </w:r>
      <w:r w:rsidRPr="00AF03BD">
        <w:rPr>
          <w:noProof/>
        </w:rPr>
        <w:t xml:space="preserve">еревьев </w:t>
      </w:r>
      <w:r w:rsidRPr="00AF03BD">
        <w:t>с</w:t>
      </w:r>
      <w:r w:rsidRPr="00AF03BD">
        <w:rPr>
          <w:noProof/>
        </w:rPr>
        <w:t xml:space="preserve">ледует </w:t>
      </w:r>
      <w:r w:rsidRPr="00AF03BD">
        <w:t>п</w:t>
      </w:r>
      <w:r w:rsidRPr="00AF03BD">
        <w:rPr>
          <w:noProof/>
        </w:rPr>
        <w:t xml:space="preserve">ринимать </w:t>
      </w:r>
      <w:r w:rsidRPr="00AF03BD">
        <w:t>п</w:t>
      </w:r>
      <w:r w:rsidRPr="00AF03BD">
        <w:rPr>
          <w:noProof/>
        </w:rPr>
        <w:t xml:space="preserve">о </w:t>
      </w:r>
      <w:r w:rsidRPr="00AF03BD">
        <w:t>п</w:t>
      </w:r>
      <w:r w:rsidRPr="00AF03BD">
        <w:rPr>
          <w:noProof/>
        </w:rPr>
        <w:t xml:space="preserve">равилам устройства </w:t>
      </w:r>
      <w:r w:rsidRPr="00AF03BD">
        <w:t>э</w:t>
      </w:r>
      <w:r w:rsidRPr="00AF03BD">
        <w:rPr>
          <w:noProof/>
        </w:rPr>
        <w:t xml:space="preserve">лектроустановок. </w:t>
      </w:r>
    </w:p>
    <w:p w:rsidR="00974E54" w:rsidRDefault="00974E54" w:rsidP="00366066">
      <w:pPr>
        <w:tabs>
          <w:tab w:val="left" w:pos="0"/>
        </w:tabs>
        <w:autoSpaceDE w:val="0"/>
        <w:autoSpaceDN w:val="0"/>
        <w:adjustRightInd w:val="0"/>
        <w:spacing w:before="34"/>
        <w:ind w:right="-180" w:firstLine="709"/>
        <w:jc w:val="both"/>
        <w:rPr>
          <w:noProof/>
        </w:rPr>
      </w:pPr>
      <w:r w:rsidRPr="00AF03BD">
        <w:rPr>
          <w:noProof/>
        </w:rPr>
        <w:t xml:space="preserve">3. </w:t>
      </w:r>
      <w:r w:rsidRPr="00AF03BD">
        <w:t>Д</w:t>
      </w:r>
      <w:r w:rsidRPr="00AF03BD">
        <w:rPr>
          <w:noProof/>
        </w:rPr>
        <w:t xml:space="preserve">еревья, </w:t>
      </w:r>
      <w:r w:rsidRPr="00AF03BD">
        <w:t>высаживаемые</w:t>
      </w:r>
      <w:r w:rsidRPr="00AF03BD">
        <w:rPr>
          <w:noProof/>
        </w:rPr>
        <w:t xml:space="preserve"> </w:t>
      </w:r>
      <w:r w:rsidRPr="00AF03BD">
        <w:t>у</w:t>
      </w:r>
      <w:r w:rsidRPr="00AF03BD">
        <w:rPr>
          <w:noProof/>
        </w:rPr>
        <w:t xml:space="preserve"> </w:t>
      </w:r>
      <w:r w:rsidRPr="00AF03BD">
        <w:t>з</w:t>
      </w:r>
      <w:r w:rsidRPr="00AF03BD">
        <w:rPr>
          <w:noProof/>
        </w:rPr>
        <w:t xml:space="preserve">даний, </w:t>
      </w:r>
      <w:r w:rsidRPr="00AF03BD">
        <w:t>н</w:t>
      </w:r>
      <w:r w:rsidRPr="00AF03BD">
        <w:rPr>
          <w:noProof/>
        </w:rPr>
        <w:t xml:space="preserve">е </w:t>
      </w:r>
      <w:r w:rsidRPr="00AF03BD">
        <w:t>д</w:t>
      </w:r>
      <w:r w:rsidRPr="00AF03BD">
        <w:rPr>
          <w:noProof/>
        </w:rPr>
        <w:t xml:space="preserve">олжны </w:t>
      </w:r>
      <w:r w:rsidRPr="00AF03BD">
        <w:t>п</w:t>
      </w:r>
      <w:r w:rsidRPr="00AF03BD">
        <w:rPr>
          <w:noProof/>
        </w:rPr>
        <w:t xml:space="preserve">репятствовать </w:t>
      </w:r>
      <w:r w:rsidRPr="00AF03BD">
        <w:t>инсоляции</w:t>
      </w:r>
      <w:r w:rsidRPr="00AF03BD">
        <w:rPr>
          <w:noProof/>
        </w:rPr>
        <w:t xml:space="preserve">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о</w:t>
      </w:r>
      <w:r w:rsidRPr="00AF03BD">
        <w:rPr>
          <w:noProof/>
        </w:rPr>
        <w:t xml:space="preserve">свещенности </w:t>
      </w:r>
      <w:r w:rsidRPr="00AF03BD">
        <w:t>ж</w:t>
      </w:r>
      <w:r w:rsidRPr="00AF03BD">
        <w:rPr>
          <w:noProof/>
        </w:rPr>
        <w:t xml:space="preserve">илых </w:t>
      </w:r>
      <w:r w:rsidRPr="00AF03BD">
        <w:t>и</w:t>
      </w:r>
      <w:r w:rsidRPr="00AF03BD">
        <w:rPr>
          <w:noProof/>
        </w:rPr>
        <w:t xml:space="preserve"> общественных </w:t>
      </w:r>
      <w:r w:rsidRPr="00AF03BD">
        <w:t>п</w:t>
      </w:r>
      <w:r w:rsidRPr="00AF03BD">
        <w:rPr>
          <w:noProof/>
        </w:rPr>
        <w:t xml:space="preserve">омещений. </w:t>
      </w:r>
    </w:p>
    <w:p w:rsidR="00974E54" w:rsidRPr="00AF03BD" w:rsidRDefault="00974E54" w:rsidP="00366066">
      <w:pPr>
        <w:tabs>
          <w:tab w:val="left" w:pos="0"/>
        </w:tabs>
        <w:autoSpaceDE w:val="0"/>
        <w:autoSpaceDN w:val="0"/>
        <w:adjustRightInd w:val="0"/>
        <w:spacing w:before="34"/>
        <w:ind w:right="-180" w:firstLine="709"/>
        <w:jc w:val="both"/>
        <w:rPr>
          <w:noProof/>
        </w:rPr>
      </w:pPr>
      <w:r>
        <w:rPr>
          <w:noProof/>
        </w:rPr>
        <w:t>4.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974E54" w:rsidRPr="00F809CE" w:rsidRDefault="0073025E" w:rsidP="00366066">
      <w:pPr>
        <w:autoSpaceDE w:val="0"/>
        <w:autoSpaceDN w:val="0"/>
        <w:adjustRightInd w:val="0"/>
        <w:ind w:right="32" w:firstLine="709"/>
        <w:rPr>
          <w:b/>
          <w:noProof/>
        </w:rPr>
      </w:pPr>
      <w:r>
        <w:rPr>
          <w:b/>
          <w:noProof/>
        </w:rPr>
        <w:lastRenderedPageBreak/>
        <w:t>5</w:t>
      </w:r>
      <w:r w:rsidR="00974E54" w:rsidRPr="00F809CE">
        <w:rPr>
          <w:b/>
          <w:noProof/>
        </w:rPr>
        <w:t>) Параметры застройки</w:t>
      </w:r>
      <w:r w:rsidR="00974E54" w:rsidRPr="00F809CE">
        <w:rPr>
          <w:b/>
          <w:bCs/>
        </w:rPr>
        <w:t xml:space="preserve"> в зонах </w:t>
      </w:r>
      <w:r w:rsidR="00974E54" w:rsidRPr="00F809CE">
        <w:rPr>
          <w:b/>
          <w:noProof/>
        </w:rPr>
        <w:t>рекреации</w:t>
      </w:r>
    </w:p>
    <w:p w:rsidR="00974E54" w:rsidRPr="00AF03BD" w:rsidRDefault="00974E54" w:rsidP="00366066">
      <w:pPr>
        <w:ind w:firstLine="709"/>
        <w:jc w:val="both"/>
      </w:pPr>
      <w:r w:rsidRPr="00F809CE">
        <w:t xml:space="preserve">1. Расстояние между границей территории жилой застройки и ближним краем паркового массива должно составлять не менее </w:t>
      </w:r>
      <w:smartTag w:uri="urn:schemas-microsoft-com:office:smarttags" w:element="metricconverter">
        <w:smartTagPr>
          <w:attr w:name="ProductID" w:val="30 метров"/>
        </w:smartTagPr>
        <w:r w:rsidRPr="00F809CE">
          <w:t>30 метров</w:t>
        </w:r>
      </w:smartTag>
      <w:r w:rsidRPr="00F809CE">
        <w:t>.</w:t>
      </w:r>
    </w:p>
    <w:p w:rsidR="0047327C" w:rsidRDefault="00974E54" w:rsidP="00366066">
      <w:pPr>
        <w:spacing w:before="120"/>
        <w:ind w:firstLine="709"/>
        <w:jc w:val="both"/>
      </w:pPr>
      <w:r w:rsidRPr="00AF03BD">
        <w:t>2. Автостоянки для посетителей парков</w:t>
      </w:r>
      <w:r w:rsidR="0047327C">
        <w:t xml:space="preserve"> культуры и отдыха</w:t>
      </w:r>
      <w:r w:rsidRPr="00AF03BD">
        <w:t xml:space="preserve"> следует проектировать из расчета не менее </w:t>
      </w:r>
      <w:r w:rsidR="00854E1B">
        <w:t xml:space="preserve">7 </w:t>
      </w:r>
      <w:r w:rsidRPr="00AF03BD">
        <w:t>машино</w:t>
      </w:r>
      <w:r w:rsidR="00ED1F62">
        <w:t>-</w:t>
      </w:r>
      <w:r w:rsidRPr="00AF03BD">
        <w:t>мест на 100 единовременных посетителей.</w:t>
      </w:r>
      <w:r w:rsidR="0047327C" w:rsidRPr="0047327C">
        <w:t xml:space="preserve"> </w:t>
      </w:r>
      <w:r w:rsidR="0047327C">
        <w:t>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</w:r>
    </w:p>
    <w:p w:rsidR="00974E54" w:rsidRPr="00AF03BD" w:rsidRDefault="00974E54" w:rsidP="00366066">
      <w:pPr>
        <w:ind w:firstLine="709"/>
        <w:jc w:val="both"/>
      </w:pPr>
      <w:r w:rsidRPr="00AF03BD">
        <w:t xml:space="preserve"> Размеры земельных участков автостоянок на одно место:</w:t>
      </w:r>
    </w:p>
    <w:p w:rsidR="00974E54" w:rsidRPr="00AF03BD" w:rsidRDefault="00974E54" w:rsidP="00366066">
      <w:pPr>
        <w:ind w:firstLine="709"/>
        <w:jc w:val="both"/>
      </w:pPr>
      <w:r w:rsidRPr="00AF03BD">
        <w:t>- для легковых автомобилей - 25 квадратных метров;</w:t>
      </w:r>
    </w:p>
    <w:p w:rsidR="00974E54" w:rsidRPr="00AF03BD" w:rsidRDefault="00974E54" w:rsidP="00366066">
      <w:pPr>
        <w:ind w:firstLine="709"/>
        <w:jc w:val="both"/>
      </w:pPr>
      <w:r w:rsidRPr="00AF03BD">
        <w:t>- автобусов - 40 квадратных метров;</w:t>
      </w:r>
    </w:p>
    <w:p w:rsidR="00974E54" w:rsidRPr="00AF03BD" w:rsidRDefault="00974E54" w:rsidP="00366066">
      <w:pPr>
        <w:ind w:firstLine="709"/>
        <w:jc w:val="both"/>
      </w:pPr>
      <w:r w:rsidRPr="00AF03BD">
        <w:t>- для велосипедов - 0,9 квадратных метров.</w:t>
      </w:r>
    </w:p>
    <w:p w:rsidR="00974E54" w:rsidRPr="00AF03BD" w:rsidRDefault="00974E54" w:rsidP="00366066">
      <w:pPr>
        <w:ind w:firstLine="709"/>
        <w:jc w:val="both"/>
      </w:pPr>
      <w:r w:rsidRPr="00AF03BD">
        <w:t>В указанные размеры не входит площадь подъездов и разделительных полос зеленых насаждений.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3. </w:t>
      </w:r>
      <w:r w:rsidRPr="00AF03BD">
        <w:t>П</w:t>
      </w:r>
      <w:r w:rsidRPr="00AF03BD">
        <w:rPr>
          <w:noProof/>
        </w:rPr>
        <w:t xml:space="preserve">ри </w:t>
      </w:r>
      <w:r w:rsidRPr="00AF03BD">
        <w:t>ч</w:t>
      </w:r>
      <w:r w:rsidRPr="00AF03BD">
        <w:rPr>
          <w:noProof/>
        </w:rPr>
        <w:t xml:space="preserve">исле </w:t>
      </w:r>
      <w:r w:rsidRPr="00AF03BD">
        <w:t>е</w:t>
      </w:r>
      <w:r w:rsidRPr="00AF03BD">
        <w:rPr>
          <w:noProof/>
        </w:rPr>
        <w:t xml:space="preserve">диновременных </w:t>
      </w:r>
      <w:r w:rsidRPr="00AF03BD">
        <w:t>п</w:t>
      </w:r>
      <w:r w:rsidRPr="00AF03BD">
        <w:rPr>
          <w:noProof/>
        </w:rPr>
        <w:t xml:space="preserve">осетителей </w:t>
      </w:r>
      <w:r w:rsidRPr="00AF03BD">
        <w:t>1</w:t>
      </w:r>
      <w:r w:rsidRPr="00AF03BD">
        <w:rPr>
          <w:noProof/>
        </w:rPr>
        <w:t xml:space="preserve">0-50 </w:t>
      </w:r>
      <w:r w:rsidRPr="00AF03BD">
        <w:t>ч</w:t>
      </w:r>
      <w:r w:rsidRPr="00AF03BD">
        <w:rPr>
          <w:noProof/>
        </w:rPr>
        <w:t xml:space="preserve">ел/га </w:t>
      </w:r>
      <w:r w:rsidRPr="00AF03BD">
        <w:t>н</w:t>
      </w:r>
      <w:r w:rsidRPr="00AF03BD">
        <w:rPr>
          <w:noProof/>
        </w:rPr>
        <w:t xml:space="preserve">еобходимо </w:t>
      </w:r>
      <w:r w:rsidRPr="00AF03BD">
        <w:t>п</w:t>
      </w:r>
      <w:r w:rsidRPr="00AF03BD">
        <w:rPr>
          <w:noProof/>
        </w:rPr>
        <w:t xml:space="preserve">редусматривать </w:t>
      </w:r>
      <w:proofErr w:type="spellStart"/>
      <w:r w:rsidRPr="00AF03BD">
        <w:t>дорожно-т</w:t>
      </w:r>
      <w:r w:rsidRPr="00AF03BD">
        <w:rPr>
          <w:noProof/>
        </w:rPr>
        <w:t>ропиночную</w:t>
      </w:r>
      <w:proofErr w:type="spellEnd"/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еть </w:t>
      </w:r>
      <w:r w:rsidRPr="00AF03BD">
        <w:t>д</w:t>
      </w:r>
      <w:r w:rsidRPr="00AF03BD">
        <w:rPr>
          <w:noProof/>
        </w:rPr>
        <w:t xml:space="preserve">ля </w:t>
      </w:r>
      <w:r w:rsidRPr="00AF03BD">
        <w:t>о</w:t>
      </w:r>
      <w:r w:rsidRPr="00AF03BD">
        <w:rPr>
          <w:noProof/>
        </w:rPr>
        <w:t xml:space="preserve">рганизации </w:t>
      </w:r>
      <w:r w:rsidRPr="00AF03BD">
        <w:t>и</w:t>
      </w:r>
      <w:r w:rsidRPr="00AF03BD">
        <w:rPr>
          <w:noProof/>
        </w:rPr>
        <w:t xml:space="preserve">х </w:t>
      </w:r>
      <w:r w:rsidRPr="00AF03BD">
        <w:t>д</w:t>
      </w:r>
      <w:r w:rsidRPr="00AF03BD">
        <w:rPr>
          <w:noProof/>
        </w:rPr>
        <w:t>вижения.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4. </w:t>
      </w:r>
      <w:r w:rsidRPr="00AF03BD">
        <w:t>Д</w:t>
      </w:r>
      <w:r w:rsidRPr="00AF03BD">
        <w:rPr>
          <w:noProof/>
        </w:rPr>
        <w:t xml:space="preserve">орожную </w:t>
      </w:r>
      <w:r w:rsidRPr="00AF03BD">
        <w:t>с</w:t>
      </w:r>
      <w:r w:rsidRPr="00AF03BD">
        <w:rPr>
          <w:noProof/>
        </w:rPr>
        <w:t xml:space="preserve">еть зон </w:t>
      </w:r>
      <w:r w:rsidRPr="00AF03BD">
        <w:t>рекреаци</w:t>
      </w:r>
      <w:r w:rsidRPr="00AF03BD">
        <w:rPr>
          <w:noProof/>
        </w:rPr>
        <w:t xml:space="preserve">и </w:t>
      </w:r>
      <w:r w:rsidRPr="00AF03BD">
        <w:t>(</w:t>
      </w:r>
      <w:r w:rsidRPr="00AF03BD">
        <w:rPr>
          <w:noProof/>
        </w:rPr>
        <w:t xml:space="preserve">дороги, </w:t>
      </w:r>
      <w:r w:rsidRPr="00AF03BD">
        <w:t>а</w:t>
      </w:r>
      <w:r w:rsidRPr="00AF03BD">
        <w:rPr>
          <w:noProof/>
        </w:rPr>
        <w:t xml:space="preserve">ллеи, </w:t>
      </w:r>
      <w:r w:rsidRPr="00AF03BD">
        <w:t>т</w:t>
      </w:r>
      <w:r w:rsidRPr="00AF03BD">
        <w:rPr>
          <w:noProof/>
        </w:rPr>
        <w:t xml:space="preserve">ропы) </w:t>
      </w:r>
      <w:r w:rsidRPr="00AF03BD">
        <w:t>с</w:t>
      </w:r>
      <w:r w:rsidRPr="00AF03BD">
        <w:rPr>
          <w:noProof/>
        </w:rPr>
        <w:t xml:space="preserve">ледует </w:t>
      </w:r>
      <w:r w:rsidRPr="00AF03BD">
        <w:t>т</w:t>
      </w:r>
      <w:r w:rsidRPr="00AF03BD">
        <w:rPr>
          <w:noProof/>
        </w:rPr>
        <w:t xml:space="preserve">рассировать </w:t>
      </w:r>
      <w:r w:rsidRPr="00AF03BD">
        <w:t>п</w:t>
      </w:r>
      <w:r w:rsidRPr="00AF03BD">
        <w:rPr>
          <w:noProof/>
        </w:rPr>
        <w:t xml:space="preserve">о возможности </w:t>
      </w:r>
      <w:r w:rsidRPr="00AF03BD">
        <w:t>с</w:t>
      </w:r>
      <w:r w:rsidRPr="00AF03BD">
        <w:rPr>
          <w:noProof/>
        </w:rPr>
        <w:t xml:space="preserve"> </w:t>
      </w:r>
      <w:r w:rsidRPr="00AF03BD">
        <w:t>максимальным сохранением зеленых насаждений, минимальными</w:t>
      </w:r>
      <w:r w:rsidRPr="00AF03BD">
        <w:rPr>
          <w:noProof/>
        </w:rPr>
        <w:t xml:space="preserve"> </w:t>
      </w:r>
      <w:r w:rsidRPr="00AF03BD">
        <w:t>у</w:t>
      </w:r>
      <w:r w:rsidRPr="00AF03BD">
        <w:rPr>
          <w:noProof/>
        </w:rPr>
        <w:t xml:space="preserve">клонами </w:t>
      </w:r>
      <w:r w:rsidRPr="00AF03BD">
        <w:t>в</w:t>
      </w:r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оответствии </w:t>
      </w:r>
      <w:r w:rsidRPr="00AF03BD">
        <w:t>с</w:t>
      </w:r>
      <w:r w:rsidRPr="00AF03BD">
        <w:rPr>
          <w:noProof/>
        </w:rPr>
        <w:t xml:space="preserve"> </w:t>
      </w:r>
      <w:r w:rsidRPr="00AF03BD">
        <w:t>н</w:t>
      </w:r>
      <w:r w:rsidRPr="00AF03BD">
        <w:rPr>
          <w:noProof/>
        </w:rPr>
        <w:t xml:space="preserve">аправлениями </w:t>
      </w:r>
      <w:r w:rsidRPr="00AF03BD">
        <w:t>о</w:t>
      </w:r>
      <w:r w:rsidRPr="00AF03BD">
        <w:rPr>
          <w:noProof/>
        </w:rPr>
        <w:t xml:space="preserve">сновных </w:t>
      </w:r>
      <w:r w:rsidRPr="00AF03BD">
        <w:t>п</w:t>
      </w:r>
      <w:r w:rsidRPr="00AF03BD">
        <w:rPr>
          <w:noProof/>
        </w:rPr>
        <w:t xml:space="preserve">утей </w:t>
      </w:r>
      <w:r w:rsidRPr="00AF03BD">
        <w:t>д</w:t>
      </w:r>
      <w:r w:rsidRPr="00AF03BD">
        <w:rPr>
          <w:noProof/>
        </w:rPr>
        <w:t xml:space="preserve">вижения </w:t>
      </w:r>
      <w:r w:rsidRPr="00AF03BD">
        <w:t>п</w:t>
      </w:r>
      <w:r w:rsidRPr="00AF03BD">
        <w:rPr>
          <w:noProof/>
        </w:rPr>
        <w:t xml:space="preserve">ешеходов </w:t>
      </w:r>
      <w:r w:rsidRPr="00AF03BD">
        <w:t>и</w:t>
      </w:r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 </w:t>
      </w:r>
      <w:r w:rsidRPr="00AF03BD">
        <w:t>у</w:t>
      </w:r>
      <w:r w:rsidRPr="00AF03BD">
        <w:rPr>
          <w:noProof/>
        </w:rPr>
        <w:t xml:space="preserve">четом </w:t>
      </w:r>
      <w:r w:rsidRPr="00AF03BD">
        <w:t>о</w:t>
      </w:r>
      <w:r w:rsidRPr="00AF03BD">
        <w:rPr>
          <w:noProof/>
        </w:rPr>
        <w:t xml:space="preserve">пределения </w:t>
      </w:r>
      <w:r w:rsidRPr="00AF03BD">
        <w:t>к</w:t>
      </w:r>
      <w:r w:rsidRPr="00AF03BD">
        <w:rPr>
          <w:noProof/>
        </w:rPr>
        <w:t xml:space="preserve">ратчайших </w:t>
      </w:r>
      <w:r w:rsidRPr="00AF03BD">
        <w:t>р</w:t>
      </w:r>
      <w:r w:rsidRPr="00AF03BD">
        <w:rPr>
          <w:noProof/>
        </w:rPr>
        <w:t xml:space="preserve">асстояний </w:t>
      </w:r>
      <w:r w:rsidRPr="00AF03BD">
        <w:t>к</w:t>
      </w:r>
      <w:r w:rsidRPr="00AF03BD">
        <w:rPr>
          <w:noProof/>
        </w:rPr>
        <w:t xml:space="preserve"> </w:t>
      </w:r>
      <w:r w:rsidRPr="00AF03BD">
        <w:t>остановочным</w:t>
      </w:r>
      <w:r w:rsidRPr="00AF03BD">
        <w:rPr>
          <w:noProof/>
        </w:rPr>
        <w:t xml:space="preserve"> </w:t>
      </w:r>
      <w:r w:rsidRPr="00AF03BD">
        <w:t>п</w:t>
      </w:r>
      <w:r w:rsidRPr="00AF03BD">
        <w:rPr>
          <w:noProof/>
        </w:rPr>
        <w:t xml:space="preserve">унктам, </w:t>
      </w:r>
      <w:r w:rsidRPr="00AF03BD">
        <w:t>и</w:t>
      </w:r>
      <w:r w:rsidRPr="00AF03BD">
        <w:rPr>
          <w:noProof/>
        </w:rPr>
        <w:t xml:space="preserve">гровым </w:t>
      </w:r>
      <w:r w:rsidRPr="00AF03BD">
        <w:t xml:space="preserve">и </w:t>
      </w:r>
      <w:r w:rsidRPr="00AF03BD">
        <w:rPr>
          <w:noProof/>
        </w:rPr>
        <w:t xml:space="preserve">спортивным </w:t>
      </w:r>
      <w:r w:rsidRPr="00AF03BD">
        <w:t>п</w:t>
      </w:r>
      <w:r w:rsidRPr="00AF03BD">
        <w:rPr>
          <w:noProof/>
        </w:rPr>
        <w:t xml:space="preserve">лощадкам. </w:t>
      </w:r>
      <w:r w:rsidRPr="00AF03BD">
        <w:t>Ш</w:t>
      </w:r>
      <w:r w:rsidRPr="00AF03BD">
        <w:rPr>
          <w:noProof/>
        </w:rPr>
        <w:t xml:space="preserve">ирина </w:t>
      </w:r>
      <w:r w:rsidRPr="00AF03BD">
        <w:t>д</w:t>
      </w:r>
      <w:r w:rsidRPr="00AF03BD">
        <w:rPr>
          <w:noProof/>
        </w:rPr>
        <w:t xml:space="preserve">орожки </w:t>
      </w:r>
      <w:r w:rsidRPr="00AF03BD">
        <w:t>д</w:t>
      </w:r>
      <w:r w:rsidRPr="00AF03BD">
        <w:rPr>
          <w:noProof/>
        </w:rPr>
        <w:t xml:space="preserve">олжна </w:t>
      </w:r>
      <w:r w:rsidRPr="00AF03BD">
        <w:t>б</w:t>
      </w:r>
      <w:r w:rsidRPr="00AF03BD">
        <w:rPr>
          <w:noProof/>
        </w:rPr>
        <w:t xml:space="preserve">ыть </w:t>
      </w:r>
      <w:r w:rsidRPr="00AF03BD">
        <w:t>к</w:t>
      </w:r>
      <w:r w:rsidRPr="00AF03BD">
        <w:rPr>
          <w:noProof/>
        </w:rPr>
        <w:t xml:space="preserve">ратной </w:t>
      </w:r>
      <w:smartTag w:uri="urn:schemas-microsoft-com:office:smarttags" w:element="metricconverter">
        <w:smartTagPr>
          <w:attr w:name="ProductID" w:val="0,75 м"/>
        </w:smartTagPr>
        <w:r w:rsidRPr="00AF03BD">
          <w:t>0</w:t>
        </w:r>
        <w:r w:rsidRPr="00AF03BD">
          <w:rPr>
            <w:noProof/>
          </w:rPr>
          <w:t xml:space="preserve">,75 </w:t>
        </w:r>
        <w:r w:rsidRPr="00AF03BD">
          <w:t>м</w:t>
        </w:r>
      </w:smartTag>
      <w:r w:rsidRPr="00AF03BD">
        <w:rPr>
          <w:noProof/>
        </w:rPr>
        <w:t xml:space="preserve"> </w:t>
      </w:r>
      <w:r w:rsidRPr="00AF03BD">
        <w:t>(</w:t>
      </w:r>
      <w:r w:rsidRPr="00AF03BD">
        <w:rPr>
          <w:noProof/>
        </w:rPr>
        <w:t xml:space="preserve">ширина </w:t>
      </w:r>
      <w:r w:rsidRPr="00AF03BD">
        <w:t>п</w:t>
      </w:r>
      <w:r w:rsidRPr="00AF03BD">
        <w:rPr>
          <w:noProof/>
        </w:rPr>
        <w:t xml:space="preserve">олосы </w:t>
      </w:r>
      <w:r w:rsidRPr="00AF03BD">
        <w:t>д</w:t>
      </w:r>
      <w:r w:rsidRPr="00AF03BD">
        <w:rPr>
          <w:noProof/>
        </w:rPr>
        <w:t xml:space="preserve">вижения </w:t>
      </w:r>
      <w:r w:rsidRPr="00AF03BD">
        <w:t>о</w:t>
      </w:r>
      <w:r w:rsidRPr="00AF03BD">
        <w:rPr>
          <w:noProof/>
        </w:rPr>
        <w:t>дного человека).</w:t>
      </w:r>
    </w:p>
    <w:p w:rsidR="00974E54" w:rsidRPr="00AF03BD" w:rsidRDefault="00974E54" w:rsidP="00366066">
      <w:pPr>
        <w:autoSpaceDE w:val="0"/>
        <w:autoSpaceDN w:val="0"/>
        <w:adjustRightInd w:val="0"/>
        <w:ind w:firstLine="709"/>
        <w:jc w:val="both"/>
        <w:rPr>
          <w:noProof/>
        </w:rPr>
      </w:pPr>
      <w:r w:rsidRPr="00AF03BD">
        <w:rPr>
          <w:noProof/>
        </w:rPr>
        <w:t xml:space="preserve">Покрытия </w:t>
      </w:r>
      <w:r w:rsidRPr="00AF03BD">
        <w:t>п</w:t>
      </w:r>
      <w:r w:rsidRPr="00AF03BD">
        <w:rPr>
          <w:noProof/>
        </w:rPr>
        <w:t xml:space="preserve">лощадок, </w:t>
      </w:r>
      <w:proofErr w:type="spellStart"/>
      <w:r w:rsidRPr="00AF03BD">
        <w:t>дорожно-тропиночной</w:t>
      </w:r>
      <w:proofErr w:type="spellEnd"/>
      <w:r w:rsidRPr="00AF03BD">
        <w:rPr>
          <w:noProof/>
        </w:rPr>
        <w:t xml:space="preserve"> </w:t>
      </w:r>
      <w:r w:rsidRPr="00AF03BD">
        <w:t>с</w:t>
      </w:r>
      <w:r w:rsidRPr="00AF03BD">
        <w:rPr>
          <w:noProof/>
        </w:rPr>
        <w:t xml:space="preserve">ети </w:t>
      </w:r>
      <w:r w:rsidRPr="00AF03BD">
        <w:t>в</w:t>
      </w:r>
      <w:r w:rsidRPr="00AF03BD">
        <w:rPr>
          <w:noProof/>
        </w:rPr>
        <w:t xml:space="preserve"> </w:t>
      </w:r>
      <w:r w:rsidRPr="00AF03BD">
        <w:t>п</w:t>
      </w:r>
      <w:r w:rsidRPr="00AF03BD">
        <w:rPr>
          <w:noProof/>
        </w:rPr>
        <w:t xml:space="preserve">ределах зон </w:t>
      </w:r>
      <w:r w:rsidRPr="00AF03BD">
        <w:t xml:space="preserve">рекреации </w:t>
      </w:r>
      <w:r w:rsidRPr="00AF03BD">
        <w:rPr>
          <w:noProof/>
        </w:rPr>
        <w:t xml:space="preserve">следует </w:t>
      </w:r>
      <w:r w:rsidRPr="00AF03BD">
        <w:t>п</w:t>
      </w:r>
      <w:r w:rsidRPr="00AF03BD">
        <w:rPr>
          <w:noProof/>
        </w:rPr>
        <w:t xml:space="preserve">рименять </w:t>
      </w:r>
      <w:r w:rsidRPr="00AF03BD">
        <w:t>и</w:t>
      </w:r>
      <w:r w:rsidRPr="00AF03BD">
        <w:rPr>
          <w:noProof/>
        </w:rPr>
        <w:t xml:space="preserve">з </w:t>
      </w:r>
      <w:r w:rsidRPr="00AF03BD">
        <w:t>п</w:t>
      </w:r>
      <w:r w:rsidRPr="00AF03BD">
        <w:rPr>
          <w:noProof/>
        </w:rPr>
        <w:t xml:space="preserve">литок, </w:t>
      </w:r>
      <w:r w:rsidRPr="00AF03BD">
        <w:t>щ</w:t>
      </w:r>
      <w:r w:rsidRPr="00AF03BD">
        <w:rPr>
          <w:noProof/>
        </w:rPr>
        <w:t xml:space="preserve">ебня </w:t>
      </w:r>
      <w:r w:rsidRPr="00AF03BD">
        <w:t>и</w:t>
      </w:r>
      <w:r w:rsidRPr="00AF03BD">
        <w:rPr>
          <w:noProof/>
        </w:rPr>
        <w:t xml:space="preserve"> </w:t>
      </w:r>
      <w:r w:rsidRPr="00AF03BD">
        <w:t>д</w:t>
      </w:r>
      <w:r w:rsidRPr="00AF03BD">
        <w:rPr>
          <w:noProof/>
        </w:rPr>
        <w:t xml:space="preserve">ругих </w:t>
      </w:r>
      <w:r w:rsidRPr="00AF03BD">
        <w:t>п</w:t>
      </w:r>
      <w:r w:rsidRPr="00AF03BD">
        <w:rPr>
          <w:noProof/>
        </w:rPr>
        <w:t xml:space="preserve">рочных </w:t>
      </w:r>
      <w:r w:rsidRPr="00AF03BD">
        <w:t>м</w:t>
      </w:r>
      <w:r w:rsidRPr="00AF03BD">
        <w:rPr>
          <w:noProof/>
        </w:rPr>
        <w:t xml:space="preserve">инеральных </w:t>
      </w:r>
      <w:r w:rsidRPr="00AF03BD">
        <w:t>м</w:t>
      </w:r>
      <w:r w:rsidRPr="00AF03BD">
        <w:rPr>
          <w:noProof/>
        </w:rPr>
        <w:t xml:space="preserve">атериалов, </w:t>
      </w:r>
      <w:r w:rsidRPr="00AF03BD">
        <w:t>д</w:t>
      </w:r>
      <w:r w:rsidRPr="00AF03BD">
        <w:rPr>
          <w:noProof/>
        </w:rPr>
        <w:t xml:space="preserve">опуская </w:t>
      </w:r>
      <w:r w:rsidRPr="00AF03BD">
        <w:t>п</w:t>
      </w:r>
      <w:r w:rsidRPr="00AF03BD">
        <w:rPr>
          <w:noProof/>
        </w:rPr>
        <w:t xml:space="preserve">рименение асфальтового </w:t>
      </w:r>
      <w:r w:rsidRPr="00AF03BD">
        <w:t>п</w:t>
      </w:r>
      <w:r w:rsidRPr="00AF03BD">
        <w:rPr>
          <w:noProof/>
        </w:rPr>
        <w:t xml:space="preserve">окрытия </w:t>
      </w:r>
      <w:r w:rsidRPr="00AF03BD">
        <w:t>в</w:t>
      </w:r>
      <w:r w:rsidRPr="00AF03BD">
        <w:rPr>
          <w:noProof/>
        </w:rPr>
        <w:t xml:space="preserve"> </w:t>
      </w:r>
      <w:r w:rsidRPr="00AF03BD">
        <w:t>и</w:t>
      </w:r>
      <w:r w:rsidRPr="00AF03BD">
        <w:rPr>
          <w:noProof/>
        </w:rPr>
        <w:t xml:space="preserve">сключительных </w:t>
      </w:r>
      <w:r w:rsidRPr="00AF03BD">
        <w:t>с</w:t>
      </w:r>
      <w:r w:rsidRPr="00AF03BD">
        <w:rPr>
          <w:noProof/>
        </w:rPr>
        <w:t>лучаях.</w:t>
      </w:r>
    </w:p>
    <w:p w:rsidR="006270D5" w:rsidRPr="006270D5" w:rsidRDefault="0073025E" w:rsidP="00366066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6)</w:t>
      </w:r>
      <w:r w:rsidR="006270D5" w:rsidRPr="006270D5">
        <w:rPr>
          <w:b/>
        </w:rPr>
        <w:t>Коммунальные зоны: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Размеры земельных участков для станций водоочистки в зависимости от их производительности, тыс. м3/</w:t>
      </w:r>
      <w:proofErr w:type="spellStart"/>
      <w:r>
        <w:t>сут</w:t>
      </w:r>
      <w:proofErr w:type="spellEnd"/>
      <w:r>
        <w:t xml:space="preserve">., следует принимать по проекту, но не более, </w:t>
      </w:r>
      <w:proofErr w:type="gramStart"/>
      <w:r>
        <w:t>га</w:t>
      </w:r>
      <w:proofErr w:type="gramEnd"/>
      <w:r>
        <w:t>: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до 0,8 - 1;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свыше 0,8 до 12 - 2;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свыше 12 до 32 - 3;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свыше 32 до 80 - 4;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свыше 80 до 125 - 6;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свыше 125 до 250 - 12;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свыше 250 до 400 - 18;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свыше 400 до 800 - 24.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 xml:space="preserve">Размеры земельных участков для очистных сооружений канализации следует принимать не </w:t>
      </w:r>
      <w:proofErr w:type="gramStart"/>
      <w:r>
        <w:t>более указанных</w:t>
      </w:r>
      <w:proofErr w:type="gramEnd"/>
      <w:r>
        <w:t xml:space="preserve"> в таблице </w:t>
      </w:r>
      <w:r w:rsidR="0073025E">
        <w:t>8</w:t>
      </w:r>
      <w:r>
        <w:t>.</w:t>
      </w:r>
    </w:p>
    <w:p w:rsidR="004C3E16" w:rsidRDefault="004C3E16" w:rsidP="005D753B">
      <w:pPr>
        <w:pStyle w:val="11"/>
        <w:jc w:val="right"/>
      </w:pPr>
      <w:r>
        <w:t xml:space="preserve">Таблица </w:t>
      </w:r>
      <w:r w:rsidR="0073025E">
        <w:t>8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485"/>
        <w:gridCol w:w="1215"/>
        <w:gridCol w:w="3132"/>
      </w:tblGrid>
      <w:tr w:rsidR="004C3E16" w:rsidRPr="004C3E16" w:rsidTr="00C770F4">
        <w:trPr>
          <w:cantSplit/>
          <w:trHeight w:val="24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  </w:t>
            </w:r>
            <w:r w:rsidRPr="004C3E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очистных сооружений  </w:t>
            </w:r>
            <w:r w:rsidRPr="004C3E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канализации,      </w:t>
            </w:r>
            <w:r w:rsidRPr="004C3E16">
              <w:rPr>
                <w:rFonts w:ascii="Times New Roman" w:hAnsi="Times New Roman" w:cs="Times New Roman"/>
                <w:sz w:val="24"/>
                <w:szCs w:val="24"/>
              </w:rPr>
              <w:br/>
              <w:t>тыс. м3/</w:t>
            </w:r>
            <w:proofErr w:type="spellStart"/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</w:p>
        </w:tc>
        <w:tc>
          <w:tcPr>
            <w:tcW w:w="58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Размеры земельных участков, </w:t>
            </w:r>
            <w:proofErr w:type="gramStart"/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4C3E16" w:rsidRPr="004C3E16" w:rsidTr="00C770F4">
        <w:trPr>
          <w:cantSplit/>
          <w:trHeight w:val="60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очистных </w:t>
            </w:r>
            <w:r w:rsidRPr="004C3E16">
              <w:rPr>
                <w:rFonts w:ascii="Times New Roman" w:hAnsi="Times New Roman" w:cs="Times New Roman"/>
                <w:sz w:val="24"/>
                <w:szCs w:val="24"/>
              </w:rPr>
              <w:br/>
              <w:t>сооружений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иловых </w:t>
            </w:r>
            <w:r w:rsidRPr="004C3E16">
              <w:rPr>
                <w:rFonts w:ascii="Times New Roman" w:hAnsi="Times New Roman" w:cs="Times New Roman"/>
                <w:sz w:val="24"/>
                <w:szCs w:val="24"/>
              </w:rPr>
              <w:br/>
              <w:t>площадок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4C3E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биологических прудов глубокой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очистки сточных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вод      </w:t>
            </w:r>
          </w:p>
        </w:tc>
      </w:tr>
      <w:tr w:rsidR="004C3E16" w:rsidRPr="004C3E16" w:rsidTr="00C770F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до 0,7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3E16" w:rsidRPr="004C3E16" w:rsidTr="00C770F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свыше 0,7 до 17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3E16" w:rsidRPr="004C3E16" w:rsidTr="00C770F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свыше 17 до 40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E16" w:rsidRPr="004C3E16" w:rsidTr="00C770F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свыше 40 до 130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12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25  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3E16" w:rsidRPr="004C3E16" w:rsidTr="00C770F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свыше 130 до 175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C3E16" w:rsidRPr="004C3E16" w:rsidTr="00C770F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свыше 175 до 280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18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 xml:space="preserve">55  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E16" w:rsidRPr="004C3E16" w:rsidRDefault="004C3E16" w:rsidP="00763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3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3E16" w:rsidRDefault="004C3E16" w:rsidP="00366066">
      <w:pPr>
        <w:autoSpaceDE w:val="0"/>
        <w:autoSpaceDN w:val="0"/>
        <w:adjustRightInd w:val="0"/>
        <w:ind w:firstLine="709"/>
      </w:pPr>
      <w:r>
        <w:lastRenderedPageBreak/>
        <w:t>Примечание: Размеры земельных участков очистных сооружений производительностью свыше 280 тыс. м3/</w:t>
      </w:r>
      <w:proofErr w:type="spellStart"/>
      <w:r>
        <w:t>сут</w:t>
      </w:r>
      <w:proofErr w:type="spellEnd"/>
      <w:r>
        <w:t>. следует принимать по проектам, разработанным при согласовании с органами санитарно-эпидемиологического надзора.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 xml:space="preserve">Санитарно-защитные зоны (далее - СЗЗ) для канализационных очистных сооружений следует принимать в соответствии с требованиями СанПиН 2.2.1/2.1.1.1200-03 по таблице </w:t>
      </w:r>
      <w:r w:rsidR="0073025E">
        <w:t>9</w:t>
      </w:r>
      <w:r>
        <w:t>.</w:t>
      </w:r>
    </w:p>
    <w:p w:rsidR="004C3E16" w:rsidRDefault="004C3E16" w:rsidP="005D753B">
      <w:pPr>
        <w:pStyle w:val="11"/>
        <w:jc w:val="right"/>
      </w:pPr>
      <w:r>
        <w:t xml:space="preserve">Таблица </w:t>
      </w:r>
      <w:r w:rsidR="0073025E">
        <w:t>9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852"/>
        <w:gridCol w:w="1274"/>
        <w:gridCol w:w="1417"/>
        <w:gridCol w:w="1593"/>
      </w:tblGrid>
      <w:tr w:rsidR="004C3E16" w:rsidRPr="00986581" w:rsidTr="00C770F4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b/>
                <w:color w:val="000000"/>
              </w:rPr>
            </w:pPr>
            <w:r w:rsidRPr="00986581">
              <w:rPr>
                <w:b/>
                <w:color w:val="000000"/>
              </w:rPr>
              <w:t>Сооружения для очистки сточных вод</w:t>
            </w:r>
          </w:p>
        </w:tc>
        <w:tc>
          <w:tcPr>
            <w:tcW w:w="5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16" w:rsidRPr="00986581" w:rsidRDefault="004C3E16" w:rsidP="007637DC">
            <w:pPr>
              <w:widowControl w:val="0"/>
              <w:adjustRightInd w:val="0"/>
              <w:spacing w:line="235" w:lineRule="auto"/>
              <w:jc w:val="center"/>
              <w:rPr>
                <w:b/>
                <w:color w:val="000000"/>
              </w:rPr>
            </w:pPr>
            <w:r w:rsidRPr="00986581">
              <w:rPr>
                <w:b/>
                <w:color w:val="000000"/>
              </w:rPr>
              <w:t xml:space="preserve">Расстояние в </w:t>
            </w:r>
            <w:proofErr w:type="gramStart"/>
            <w:r w:rsidRPr="00986581">
              <w:rPr>
                <w:rStyle w:val="grame"/>
                <w:b/>
                <w:color w:val="000000"/>
              </w:rPr>
              <w:t>м</w:t>
            </w:r>
            <w:proofErr w:type="gramEnd"/>
            <w:r w:rsidRPr="00986581">
              <w:rPr>
                <w:b/>
                <w:color w:val="000000"/>
              </w:rPr>
              <w:t xml:space="preserve"> при расчетной производительности очистных сооружений в тыс. м</w:t>
            </w:r>
            <w:r w:rsidRPr="00986581">
              <w:rPr>
                <w:b/>
                <w:color w:val="000000"/>
                <w:vertAlign w:val="superscript"/>
              </w:rPr>
              <w:t>3</w:t>
            </w:r>
            <w:r w:rsidRPr="00986581">
              <w:rPr>
                <w:b/>
                <w:color w:val="000000"/>
              </w:rPr>
              <w:t xml:space="preserve"> сутки</w:t>
            </w:r>
          </w:p>
        </w:tc>
      </w:tr>
      <w:tr w:rsidR="004C3E16" w:rsidRPr="00986581" w:rsidTr="00C770F4"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16" w:rsidRPr="00986581" w:rsidRDefault="004C3E16" w:rsidP="007637D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до 0,2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16" w:rsidRPr="00986581" w:rsidRDefault="004C3E16" w:rsidP="007637DC">
            <w:pPr>
              <w:widowControl w:val="0"/>
              <w:adjustRightInd w:val="0"/>
              <w:ind w:left="-108" w:right="-108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более 0,2 до 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16" w:rsidRPr="00986581" w:rsidRDefault="004C3E16" w:rsidP="007637DC">
            <w:pPr>
              <w:widowControl w:val="0"/>
              <w:adjustRightInd w:val="0"/>
              <w:ind w:left="-108" w:right="-108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более 5,0 до 50,0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16" w:rsidRPr="00986581" w:rsidRDefault="004C3E16" w:rsidP="007637DC">
            <w:pPr>
              <w:widowControl w:val="0"/>
              <w:adjustRightInd w:val="0"/>
              <w:ind w:left="-108" w:right="-108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более 50,0 до 280</w:t>
            </w:r>
          </w:p>
        </w:tc>
      </w:tr>
      <w:tr w:rsidR="004C3E16" w:rsidRPr="00986581" w:rsidTr="00C770F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spacing w:line="228" w:lineRule="auto"/>
              <w:ind w:right="34"/>
              <w:rPr>
                <w:color w:val="000000"/>
              </w:rPr>
            </w:pPr>
            <w:r w:rsidRPr="00986581">
              <w:rPr>
                <w:color w:val="000000"/>
              </w:rPr>
              <w:t xml:space="preserve">Насосные станции и аварийно-регулирующие резервуары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30</w:t>
            </w:r>
          </w:p>
        </w:tc>
      </w:tr>
      <w:tr w:rsidR="004C3E16" w:rsidRPr="00986581" w:rsidTr="00C770F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spacing w:line="228" w:lineRule="auto"/>
              <w:ind w:right="34"/>
              <w:rPr>
                <w:color w:val="000000"/>
              </w:rPr>
            </w:pPr>
            <w:r w:rsidRPr="00986581">
              <w:rPr>
                <w:color w:val="000000"/>
              </w:rPr>
              <w:t xml:space="preserve">Сооружения для механической и биологической очистки с иловыми площадками для </w:t>
            </w:r>
            <w:proofErr w:type="spellStart"/>
            <w:r w:rsidRPr="00986581">
              <w:rPr>
                <w:rStyle w:val="spelle"/>
                <w:color w:val="000000"/>
              </w:rPr>
              <w:t>сброженных</w:t>
            </w:r>
            <w:proofErr w:type="spellEnd"/>
            <w:r w:rsidRPr="00986581">
              <w:rPr>
                <w:color w:val="000000"/>
              </w:rPr>
              <w:t xml:space="preserve"> осадков, а также иловые площадки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400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500</w:t>
            </w:r>
          </w:p>
        </w:tc>
      </w:tr>
      <w:tr w:rsidR="004C3E16" w:rsidRPr="00986581" w:rsidTr="00C770F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spacing w:line="233" w:lineRule="auto"/>
              <w:ind w:right="34"/>
              <w:rPr>
                <w:color w:val="000000"/>
              </w:rPr>
            </w:pPr>
            <w:r w:rsidRPr="00986581">
              <w:rPr>
                <w:color w:val="000000"/>
              </w:rPr>
              <w:t xml:space="preserve">Сооружения для механической и биологической очистки с термомеханической обработкой осадка в закрытых </w:t>
            </w:r>
            <w:r w:rsidRPr="00986581">
              <w:rPr>
                <w:rStyle w:val="grame"/>
                <w:color w:val="000000"/>
              </w:rPr>
              <w:t>помещениях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300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400</w:t>
            </w:r>
          </w:p>
        </w:tc>
      </w:tr>
      <w:tr w:rsidR="004C3E16" w:rsidRPr="00986581" w:rsidTr="00C770F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spacing w:line="233" w:lineRule="auto"/>
              <w:rPr>
                <w:color w:val="000000"/>
              </w:rPr>
            </w:pPr>
            <w:r w:rsidRPr="00986581">
              <w:rPr>
                <w:color w:val="000000"/>
              </w:rPr>
              <w:t>Поля:</w:t>
            </w:r>
          </w:p>
          <w:p w:rsidR="004C3E16" w:rsidRPr="00986581" w:rsidRDefault="004C3E16" w:rsidP="007637DC">
            <w:pPr>
              <w:widowControl w:val="0"/>
              <w:adjustRightInd w:val="0"/>
              <w:spacing w:line="233" w:lineRule="auto"/>
              <w:rPr>
                <w:color w:val="000000"/>
              </w:rPr>
            </w:pPr>
            <w:r w:rsidRPr="00986581">
              <w:rPr>
                <w:color w:val="000000"/>
              </w:rPr>
              <w:t>а) фильтрации</w:t>
            </w:r>
          </w:p>
          <w:p w:rsidR="004C3E16" w:rsidRPr="00986581" w:rsidRDefault="004C3E16" w:rsidP="007637DC">
            <w:pPr>
              <w:widowControl w:val="0"/>
              <w:adjustRightInd w:val="0"/>
              <w:spacing w:line="233" w:lineRule="auto"/>
              <w:rPr>
                <w:color w:val="000000"/>
              </w:rPr>
            </w:pPr>
            <w:r w:rsidRPr="00986581">
              <w:rPr>
                <w:color w:val="000000"/>
              </w:rPr>
              <w:t xml:space="preserve">б) орошения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</w:p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200</w:t>
            </w:r>
          </w:p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</w:p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300</w:t>
            </w:r>
          </w:p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</w:p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500</w:t>
            </w:r>
          </w:p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400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</w:p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1000</w:t>
            </w:r>
          </w:p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1000</w:t>
            </w:r>
          </w:p>
        </w:tc>
      </w:tr>
      <w:tr w:rsidR="004C3E16" w:rsidRPr="00986581" w:rsidTr="00C770F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rPr>
                <w:color w:val="000000"/>
              </w:rPr>
            </w:pPr>
            <w:r w:rsidRPr="00986581">
              <w:rPr>
                <w:color w:val="000000"/>
              </w:rPr>
              <w:t xml:space="preserve">Биологические пруды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300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16" w:rsidRPr="00986581" w:rsidRDefault="004C3E16" w:rsidP="007637DC">
            <w:pPr>
              <w:widowControl w:val="0"/>
              <w:adjustRightInd w:val="0"/>
              <w:jc w:val="center"/>
              <w:rPr>
                <w:color w:val="000000"/>
              </w:rPr>
            </w:pPr>
            <w:r w:rsidRPr="00986581">
              <w:rPr>
                <w:color w:val="000000"/>
              </w:rPr>
              <w:t>300</w:t>
            </w:r>
          </w:p>
        </w:tc>
      </w:tr>
    </w:tbl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Примечания: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1. СЗЗ канализационных очистных сооружений производительностью более 280 тыс. м3/</w:t>
      </w:r>
      <w:proofErr w:type="spellStart"/>
      <w:r>
        <w:t>сут</w:t>
      </w:r>
      <w:proofErr w:type="spellEnd"/>
      <w:r>
        <w:t>.,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Ивановской области.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2. При отсутствии иловых площадок на территории очистных сооружений производительностью свыше 0,2 тыс. м3/</w:t>
      </w:r>
      <w:proofErr w:type="spellStart"/>
      <w:r>
        <w:t>сут</w:t>
      </w:r>
      <w:proofErr w:type="spellEnd"/>
      <w:r>
        <w:t>. размер зоны следует сокращать на 30%.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3. Для полей фильтрации площадью до 0,5 га, для полей орошения коммунального типа площадью до 1,0 га, для сооружений механической и биологической очистки сточных вод производительностью до 50 м3/</w:t>
      </w:r>
      <w:proofErr w:type="spellStart"/>
      <w:r>
        <w:t>сут</w:t>
      </w:r>
      <w:proofErr w:type="spellEnd"/>
      <w:r>
        <w:t>. СЗЗ следует принимать размером 100 м.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4. Для полей подземной фильтрации пропускной способностью до 15 м3/</w:t>
      </w:r>
      <w:proofErr w:type="spellStart"/>
      <w:r>
        <w:t>сут</w:t>
      </w:r>
      <w:proofErr w:type="spellEnd"/>
      <w:r>
        <w:t>. СЗЗ следует принимать размером 50 м.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5. СЗЗ от фильтрующих траншей и песчано-гравийных фильтров следует принимать 25 м, от септиков - 5 м, от фильтрующих колодцев - 8 м, от аэрационных установок на полное окисление с аэробной стабилизацией ила при производительности до 700 м3/</w:t>
      </w:r>
      <w:proofErr w:type="spellStart"/>
      <w:r>
        <w:t>сут</w:t>
      </w:r>
      <w:proofErr w:type="spellEnd"/>
      <w:r>
        <w:t>. - 50 м.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6. СЗЗ от очистных сооружений поверхностного стока открытого типа до жилой территории следует принимать 100 м, закрытого типа - 50 м.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7. СЗЗ, указанные в таблице, допускается увеличивать,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25% при наличии благоприятной розы ветров.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 xml:space="preserve"> Кроме того, устанавливаются санитарно-защитные зоны: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- от сливных станций - 300 м;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- от </w:t>
      </w:r>
      <w:proofErr w:type="spellStart"/>
      <w:r>
        <w:t>шламонакопителей</w:t>
      </w:r>
      <w:proofErr w:type="spellEnd"/>
      <w:r>
        <w:t xml:space="preserve"> - в зависимости от состава и свой</w:t>
      </w:r>
      <w:proofErr w:type="gramStart"/>
      <w:r>
        <w:t>ств шл</w:t>
      </w:r>
      <w:proofErr w:type="gramEnd"/>
      <w:r>
        <w:t>ама по согласованию с органами санитарно-эпидемиологического надзора;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 xml:space="preserve">- от снеготаялок и </w:t>
      </w:r>
      <w:proofErr w:type="spellStart"/>
      <w:r>
        <w:t>снегосплавных</w:t>
      </w:r>
      <w:proofErr w:type="spellEnd"/>
      <w:r>
        <w:t xml:space="preserve"> пунктов до жилой территории - не менее 100 м.</w:t>
      </w:r>
    </w:p>
    <w:p w:rsidR="004C3E16" w:rsidRDefault="004C3E16" w:rsidP="00366066">
      <w:pPr>
        <w:autoSpaceDE w:val="0"/>
        <w:autoSpaceDN w:val="0"/>
        <w:adjustRightInd w:val="0"/>
        <w:ind w:firstLine="709"/>
        <w:jc w:val="both"/>
      </w:pPr>
      <w:r>
        <w:t>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га.</w:t>
      </w:r>
    </w:p>
    <w:p w:rsidR="00FD0354" w:rsidRPr="001E175F" w:rsidRDefault="00932F73" w:rsidP="00C770F4">
      <w:pPr>
        <w:pStyle w:val="2"/>
        <w:spacing w:after="240"/>
        <w:ind w:firstLine="709"/>
        <w:rPr>
          <w:rFonts w:ascii="Times New Roman" w:hAnsi="Times New Roman" w:cs="Times New Roman"/>
          <w:i w:val="0"/>
          <w:sz w:val="24"/>
          <w:szCs w:val="24"/>
        </w:rPr>
      </w:pPr>
      <w:bookmarkStart w:id="26" w:name="_Toc527916175"/>
      <w:r w:rsidRPr="001E175F">
        <w:rPr>
          <w:rFonts w:ascii="Times New Roman" w:eastAsia="Calibri" w:hAnsi="Times New Roman" w:cs="Times New Roman"/>
          <w:i w:val="0"/>
          <w:sz w:val="24"/>
          <w:szCs w:val="24"/>
        </w:rPr>
        <w:t xml:space="preserve">Статья </w:t>
      </w:r>
      <w:r w:rsidR="000E3539">
        <w:rPr>
          <w:rFonts w:ascii="Times New Roman" w:eastAsia="Calibri" w:hAnsi="Times New Roman" w:cs="Times New Roman"/>
          <w:i w:val="0"/>
          <w:sz w:val="24"/>
          <w:szCs w:val="24"/>
        </w:rPr>
        <w:t>7</w:t>
      </w:r>
      <w:r w:rsidR="0036190A">
        <w:rPr>
          <w:rFonts w:ascii="Times New Roman" w:eastAsia="Calibri" w:hAnsi="Times New Roman" w:cs="Times New Roman"/>
          <w:i w:val="0"/>
          <w:sz w:val="24"/>
          <w:szCs w:val="24"/>
        </w:rPr>
        <w:t>4</w:t>
      </w:r>
      <w:r w:rsidRPr="001E175F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1E175F">
        <w:rPr>
          <w:rFonts w:ascii="Times New Roman" w:hAnsi="Times New Roman" w:cs="Times New Roman"/>
          <w:i w:val="0"/>
          <w:sz w:val="24"/>
          <w:szCs w:val="24"/>
        </w:rPr>
        <w:t xml:space="preserve"> Ответственность за нарушение настоящих Правил</w:t>
      </w:r>
      <w:bookmarkEnd w:id="26"/>
    </w:p>
    <w:bookmarkEnd w:id="4"/>
    <w:p w:rsidR="00F72E0B" w:rsidRPr="001E175F" w:rsidRDefault="00F72E0B" w:rsidP="00C770F4">
      <w:pPr>
        <w:pStyle w:val="a4"/>
        <w:spacing w:after="0"/>
        <w:ind w:left="0" w:firstLine="709"/>
        <w:jc w:val="both"/>
      </w:pPr>
      <w:r w:rsidRPr="001E175F">
        <w:t>Ответственность за нарушение настоящих Правил наступает согласно законодательств</w:t>
      </w:r>
      <w:r w:rsidR="00B311CF">
        <w:t>у</w:t>
      </w:r>
      <w:r w:rsidRPr="001E175F">
        <w:t xml:space="preserve"> Российской Федерации </w:t>
      </w:r>
      <w:r w:rsidR="00932F73" w:rsidRPr="001E175F">
        <w:t xml:space="preserve">и </w:t>
      </w:r>
      <w:r w:rsidR="003D6639">
        <w:t>Иван</w:t>
      </w:r>
      <w:r w:rsidR="00E874F0">
        <w:t>ов</w:t>
      </w:r>
      <w:r w:rsidR="00517752" w:rsidRPr="001E175F">
        <w:t>ской</w:t>
      </w:r>
      <w:r w:rsidRPr="001E175F">
        <w:t xml:space="preserve"> области.</w:t>
      </w:r>
    </w:p>
    <w:p w:rsidR="00EF04EB" w:rsidRPr="001E175F" w:rsidRDefault="00DF2464" w:rsidP="00C770F4">
      <w:pPr>
        <w:pStyle w:val="2"/>
        <w:spacing w:after="240"/>
        <w:ind w:firstLine="709"/>
        <w:rPr>
          <w:rFonts w:ascii="Times New Roman" w:hAnsi="Times New Roman" w:cs="Times New Roman"/>
          <w:i w:val="0"/>
          <w:sz w:val="24"/>
          <w:szCs w:val="24"/>
        </w:rPr>
      </w:pPr>
      <w:bookmarkStart w:id="27" w:name="_Toc527916176"/>
      <w:bookmarkStart w:id="28" w:name="_Toc154142043"/>
      <w:r w:rsidRPr="001E175F">
        <w:rPr>
          <w:rFonts w:ascii="Times New Roman" w:eastAsia="Calibri" w:hAnsi="Times New Roman" w:cs="Times New Roman"/>
          <w:i w:val="0"/>
          <w:sz w:val="24"/>
          <w:szCs w:val="24"/>
        </w:rPr>
        <w:t xml:space="preserve">Статья </w:t>
      </w:r>
      <w:r w:rsidR="000E3539">
        <w:rPr>
          <w:rFonts w:ascii="Times New Roman" w:eastAsia="Calibri" w:hAnsi="Times New Roman" w:cs="Times New Roman"/>
          <w:i w:val="0"/>
          <w:sz w:val="24"/>
          <w:szCs w:val="24"/>
        </w:rPr>
        <w:t>7</w:t>
      </w:r>
      <w:r w:rsidR="0036190A">
        <w:rPr>
          <w:rFonts w:ascii="Times New Roman" w:eastAsia="Calibri" w:hAnsi="Times New Roman" w:cs="Times New Roman"/>
          <w:i w:val="0"/>
          <w:sz w:val="24"/>
          <w:szCs w:val="24"/>
        </w:rPr>
        <w:t>5</w:t>
      </w:r>
      <w:r w:rsidRPr="001E175F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 w:rsidRPr="001E175F">
        <w:rPr>
          <w:rFonts w:ascii="Times New Roman" w:hAnsi="Times New Roman" w:cs="Times New Roman"/>
          <w:i w:val="0"/>
          <w:sz w:val="24"/>
          <w:szCs w:val="24"/>
        </w:rPr>
        <w:t xml:space="preserve"> Вступление в силу Правил землепользования и застройки </w:t>
      </w:r>
      <w:r w:rsidR="00834EC7">
        <w:rPr>
          <w:rFonts w:ascii="Times New Roman" w:hAnsi="Times New Roman" w:cs="Times New Roman"/>
          <w:i w:val="0"/>
          <w:sz w:val="24"/>
          <w:szCs w:val="24"/>
        </w:rPr>
        <w:t>поселения</w:t>
      </w:r>
      <w:bookmarkEnd w:id="27"/>
    </w:p>
    <w:bookmarkEnd w:id="28"/>
    <w:p w:rsidR="00F72E0B" w:rsidRPr="001E175F" w:rsidRDefault="00F72E0B" w:rsidP="00C770F4">
      <w:pPr>
        <w:pStyle w:val="a4"/>
        <w:spacing w:after="0"/>
        <w:ind w:left="0" w:firstLine="709"/>
        <w:jc w:val="both"/>
      </w:pPr>
      <w:r w:rsidRPr="001E175F">
        <w:t>1. Настоящие Правила вступают в силу по истечении десяти дней после их официального опубликования.</w:t>
      </w:r>
    </w:p>
    <w:p w:rsidR="00F72E0B" w:rsidRPr="001E175F" w:rsidRDefault="00F72E0B" w:rsidP="00C770F4">
      <w:pPr>
        <w:pStyle w:val="a4"/>
        <w:spacing w:after="0"/>
        <w:ind w:left="0" w:firstLine="709"/>
        <w:jc w:val="both"/>
      </w:pPr>
      <w:r w:rsidRPr="001E175F">
        <w:t>2. Сведения о градостроительных регламентах и о территориальных зонах после их утверждения подлежат внесению в Государственный кадастр недвижимости.</w:t>
      </w:r>
    </w:p>
    <w:p w:rsidR="00604AF5" w:rsidRPr="001E175F" w:rsidRDefault="00604AF5" w:rsidP="006070AB">
      <w:pPr>
        <w:pStyle w:val="ConsNormal"/>
        <w:tabs>
          <w:tab w:val="num" w:pos="0"/>
        </w:tabs>
        <w:ind w:firstLine="709"/>
        <w:jc w:val="both"/>
        <w:outlineLvl w:val="0"/>
        <w:rPr>
          <w:rFonts w:eastAsia="Calibri"/>
        </w:rPr>
      </w:pPr>
    </w:p>
    <w:p w:rsidR="00522AC0" w:rsidRPr="001E175F" w:rsidRDefault="00522AC0" w:rsidP="00CB38FB">
      <w:pPr>
        <w:pStyle w:val="ConsNormal"/>
        <w:tabs>
          <w:tab w:val="num" w:pos="0"/>
        </w:tabs>
        <w:ind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522AC0" w:rsidRPr="001E175F" w:rsidSect="0067242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25A" w:rsidRDefault="00B0025A">
      <w:r>
        <w:separator/>
      </w:r>
    </w:p>
  </w:endnote>
  <w:endnote w:type="continuationSeparator" w:id="0">
    <w:p w:rsidR="00B0025A" w:rsidRDefault="00B0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229" w:rsidRDefault="00194229" w:rsidP="00736862">
    <w:pPr>
      <w:pStyle w:val="af0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94229" w:rsidRDefault="00194229" w:rsidP="00F27FCD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229" w:rsidRDefault="00194229" w:rsidP="00AF2951">
    <w:pPr>
      <w:pStyle w:val="af0"/>
      <w:framePr w:wrap="around" w:vAnchor="text" w:hAnchor="page" w:x="11161" w:y="-13"/>
      <w:rPr>
        <w:rStyle w:val="a8"/>
        <w:sz w:val="20"/>
        <w:szCs w:val="20"/>
      </w:rPr>
    </w:pPr>
  </w:p>
  <w:p w:rsidR="00194229" w:rsidRPr="00B37493" w:rsidRDefault="00194229" w:rsidP="00AF2951">
    <w:pPr>
      <w:pStyle w:val="af0"/>
      <w:framePr w:wrap="around" w:vAnchor="text" w:hAnchor="page" w:x="11161" w:y="-13"/>
      <w:rPr>
        <w:rStyle w:val="a8"/>
        <w:sz w:val="20"/>
        <w:szCs w:val="20"/>
      </w:rPr>
    </w:pPr>
  </w:p>
  <w:p w:rsidR="00194229" w:rsidRDefault="00194229" w:rsidP="0039547E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25A" w:rsidRDefault="00B0025A">
      <w:r>
        <w:separator/>
      </w:r>
    </w:p>
  </w:footnote>
  <w:footnote w:type="continuationSeparator" w:id="0">
    <w:p w:rsidR="00B0025A" w:rsidRDefault="00B0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229" w:rsidRDefault="00194229" w:rsidP="00EF090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94229" w:rsidRDefault="0019422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229" w:rsidRDefault="00194229" w:rsidP="00EF0905">
    <w:pPr>
      <w:pStyle w:val="a6"/>
      <w:framePr w:wrap="around" w:vAnchor="text" w:hAnchor="margin" w:xAlign="center" w:y="1"/>
      <w:rPr>
        <w:rStyle w:val="a8"/>
      </w:rPr>
    </w:pPr>
  </w:p>
  <w:p w:rsidR="00194229" w:rsidRPr="00506D6B" w:rsidRDefault="00194229" w:rsidP="00762F09">
    <w:pPr>
      <w:ind w:firstLine="180"/>
      <w:jc w:val="center"/>
      <w:rPr>
        <w:b/>
        <w:color w:val="E36C0A" w:themeColor="accent6" w:themeShade="BF"/>
        <w:sz w:val="18"/>
        <w:szCs w:val="18"/>
      </w:rPr>
    </w:pPr>
    <w:r w:rsidRPr="00E73287">
      <w:rPr>
        <w:noProof/>
        <w:color w:val="E36C0A" w:themeColor="accent6" w:themeShade="BF"/>
      </w:rPr>
      <w:pict>
        <v:rect id="_x0000_s2053" style="position:absolute;left:0;text-align:left;margin-left:7.65pt;margin-top:1.3pt;width:466.35pt;height:8.25pt;z-index:-251660288" fillcolor="#d8d8d8" stroked="f"/>
      </w:pict>
    </w:r>
    <w:r w:rsidRPr="00E73287">
      <w:rPr>
        <w:noProof/>
        <w:color w:val="E36C0A" w:themeColor="accent6" w:themeShade="BF"/>
        <w:sz w:val="18"/>
        <w:szCs w:val="18"/>
      </w:rPr>
      <w:pict>
        <v:rect id="_x0000_s2056" style="position:absolute;left:0;text-align:left;margin-left:0;margin-top:-3.75pt;width:474pt;height:25.5pt;z-index:-251657216" fillcolor="#d8d8d8" stroked="f"/>
      </w:pict>
    </w:r>
    <w:r w:rsidRPr="00E73287">
      <w:rPr>
        <w:noProof/>
        <w:color w:val="E36C0A" w:themeColor="accent6" w:themeShade="BF"/>
      </w:rPr>
      <w:pict>
        <v:rect id="_x0000_s2054" style="position:absolute;left:0;text-align:left;margin-left:0;margin-top:2.2pt;width:474pt;height:19.55pt;z-index:-251659264" fillcolor="#d8d8d8" stroked="f"/>
      </w:pict>
    </w:r>
    <w:r w:rsidRPr="00E73287">
      <w:rPr>
        <w:noProof/>
        <w:color w:val="E36C0A" w:themeColor="accent6" w:themeShade="BF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494.85pt;margin-top:37.65pt;width:58.4pt;height:19.55pt;z-index:251658240;mso-position-horizontal-relative:page;mso-position-vertical-relative:page;mso-width-relative:right-margin-area;v-text-anchor:middle" filled="f" fillcolor="#4f81bd" stroked="f">
          <v:textbox style="mso-next-textbox:#_x0000_s2055;mso-fit-shape-to-text:t" inset=",0,,0">
            <w:txbxContent>
              <w:p w:rsidR="00194229" w:rsidRPr="00506D6B" w:rsidRDefault="00194229" w:rsidP="00F667CB">
                <w:pPr>
                  <w:jc w:val="center"/>
                  <w:rPr>
                    <w:color w:val="E36C0A" w:themeColor="accent6" w:themeShade="BF"/>
                    <w:sz w:val="32"/>
                    <w:szCs w:val="32"/>
                  </w:rPr>
                </w:pPr>
                <w:r w:rsidRPr="00506D6B">
                  <w:rPr>
                    <w:color w:val="E36C0A" w:themeColor="accent6" w:themeShade="BF"/>
                    <w:sz w:val="32"/>
                    <w:szCs w:val="32"/>
                  </w:rPr>
                  <w:fldChar w:fldCharType="begin"/>
                </w:r>
                <w:r w:rsidRPr="00506D6B">
                  <w:rPr>
                    <w:color w:val="E36C0A" w:themeColor="accent6" w:themeShade="BF"/>
                    <w:sz w:val="32"/>
                    <w:szCs w:val="32"/>
                  </w:rPr>
                  <w:instrText xml:space="preserve"> PAGE   \* MERGEFORMAT </w:instrText>
                </w:r>
                <w:r w:rsidRPr="00506D6B">
                  <w:rPr>
                    <w:color w:val="E36C0A" w:themeColor="accent6" w:themeShade="BF"/>
                    <w:sz w:val="32"/>
                    <w:szCs w:val="32"/>
                  </w:rPr>
                  <w:fldChar w:fldCharType="separate"/>
                </w:r>
                <w:r w:rsidR="00B4718B">
                  <w:rPr>
                    <w:noProof/>
                    <w:color w:val="E36C0A" w:themeColor="accent6" w:themeShade="BF"/>
                    <w:sz w:val="32"/>
                    <w:szCs w:val="32"/>
                  </w:rPr>
                  <w:t>1</w:t>
                </w:r>
                <w:r w:rsidRPr="00506D6B">
                  <w:rPr>
                    <w:color w:val="E36C0A" w:themeColor="accent6" w:themeShade="BF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Pr="00506D6B">
      <w:rPr>
        <w:color w:val="E36C0A" w:themeColor="accent6" w:themeShade="BF"/>
        <w:sz w:val="18"/>
        <w:szCs w:val="18"/>
      </w:rPr>
      <w:t>ПРАВИЛА ЗЕМЛЕПОЛЬЗОВАНИЯ И ЗАСТРОЙКИ ЛЕЖНЕВСКОГО ГОРОДСКОГО  ПОСЕЛЕНИЯ</w:t>
    </w:r>
  </w:p>
  <w:p w:rsidR="00194229" w:rsidRPr="00506D6B" w:rsidRDefault="00194229" w:rsidP="003B16F8">
    <w:pPr>
      <w:ind w:firstLine="180"/>
      <w:jc w:val="center"/>
      <w:rPr>
        <w:i/>
        <w:color w:val="E36C0A" w:themeColor="accent6" w:themeShade="BF"/>
        <w:sz w:val="16"/>
        <w:szCs w:val="16"/>
      </w:rPr>
    </w:pPr>
    <w:r w:rsidRPr="00506D6B">
      <w:rPr>
        <w:i/>
        <w:color w:val="E36C0A" w:themeColor="accent6" w:themeShade="BF"/>
        <w:sz w:val="16"/>
        <w:szCs w:val="16"/>
      </w:rPr>
      <w:t>Градостроительные регламенты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</w:abstractNum>
  <w:abstractNum w:abstractNumId="1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9840DD"/>
    <w:multiLevelType w:val="hybridMultilevel"/>
    <w:tmpl w:val="4E42B74C"/>
    <w:lvl w:ilvl="0" w:tplc="E24E8F16">
      <w:start w:val="1"/>
      <w:numFmt w:val="decimal"/>
      <w:lvlText w:val="%1)"/>
      <w:lvlJc w:val="left"/>
      <w:pPr>
        <w:ind w:left="720" w:hanging="360"/>
      </w:pPr>
    </w:lvl>
    <w:lvl w:ilvl="1" w:tplc="A4108E86" w:tentative="1">
      <w:start w:val="1"/>
      <w:numFmt w:val="lowerLetter"/>
      <w:lvlText w:val="%2."/>
      <w:lvlJc w:val="left"/>
      <w:pPr>
        <w:ind w:left="1440" w:hanging="360"/>
      </w:pPr>
    </w:lvl>
    <w:lvl w:ilvl="2" w:tplc="4490B356" w:tentative="1">
      <w:start w:val="1"/>
      <w:numFmt w:val="lowerRoman"/>
      <w:lvlText w:val="%3."/>
      <w:lvlJc w:val="right"/>
      <w:pPr>
        <w:ind w:left="2160" w:hanging="180"/>
      </w:pPr>
    </w:lvl>
    <w:lvl w:ilvl="3" w:tplc="8102CCD6" w:tentative="1">
      <w:start w:val="1"/>
      <w:numFmt w:val="decimal"/>
      <w:lvlText w:val="%4."/>
      <w:lvlJc w:val="left"/>
      <w:pPr>
        <w:ind w:left="2880" w:hanging="360"/>
      </w:pPr>
    </w:lvl>
    <w:lvl w:ilvl="4" w:tplc="D0D28916" w:tentative="1">
      <w:start w:val="1"/>
      <w:numFmt w:val="lowerLetter"/>
      <w:lvlText w:val="%5."/>
      <w:lvlJc w:val="left"/>
      <w:pPr>
        <w:ind w:left="3600" w:hanging="360"/>
      </w:pPr>
    </w:lvl>
    <w:lvl w:ilvl="5" w:tplc="82743E82" w:tentative="1">
      <w:start w:val="1"/>
      <w:numFmt w:val="lowerRoman"/>
      <w:lvlText w:val="%6."/>
      <w:lvlJc w:val="right"/>
      <w:pPr>
        <w:ind w:left="4320" w:hanging="180"/>
      </w:pPr>
    </w:lvl>
    <w:lvl w:ilvl="6" w:tplc="62AA906C" w:tentative="1">
      <w:start w:val="1"/>
      <w:numFmt w:val="decimal"/>
      <w:lvlText w:val="%7."/>
      <w:lvlJc w:val="left"/>
      <w:pPr>
        <w:ind w:left="5040" w:hanging="360"/>
      </w:pPr>
    </w:lvl>
    <w:lvl w:ilvl="7" w:tplc="0FD2358A" w:tentative="1">
      <w:start w:val="1"/>
      <w:numFmt w:val="lowerLetter"/>
      <w:lvlText w:val="%8."/>
      <w:lvlJc w:val="left"/>
      <w:pPr>
        <w:ind w:left="5760" w:hanging="360"/>
      </w:pPr>
    </w:lvl>
    <w:lvl w:ilvl="8" w:tplc="598A7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849D8"/>
    <w:multiLevelType w:val="hybridMultilevel"/>
    <w:tmpl w:val="3E6AEF1A"/>
    <w:lvl w:ilvl="0" w:tplc="97A2A214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602CFE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026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A8B8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4F3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D6FB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1C5B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9A7F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6A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525FD"/>
    <w:multiLevelType w:val="hybridMultilevel"/>
    <w:tmpl w:val="28C6B2AE"/>
    <w:lvl w:ilvl="0" w:tplc="CACC8A20">
      <w:start w:val="1"/>
      <w:numFmt w:val="decimal"/>
      <w:lvlText w:val="%1)"/>
      <w:lvlJc w:val="left"/>
      <w:pPr>
        <w:ind w:left="1426" w:hanging="360"/>
      </w:pPr>
    </w:lvl>
    <w:lvl w:ilvl="1" w:tplc="7BC224B0" w:tentative="1">
      <w:start w:val="1"/>
      <w:numFmt w:val="lowerLetter"/>
      <w:lvlText w:val="%2."/>
      <w:lvlJc w:val="left"/>
      <w:pPr>
        <w:ind w:left="2146" w:hanging="360"/>
      </w:pPr>
    </w:lvl>
    <w:lvl w:ilvl="2" w:tplc="E056D8CE" w:tentative="1">
      <w:start w:val="1"/>
      <w:numFmt w:val="lowerRoman"/>
      <w:lvlText w:val="%3."/>
      <w:lvlJc w:val="right"/>
      <w:pPr>
        <w:ind w:left="2866" w:hanging="180"/>
      </w:pPr>
    </w:lvl>
    <w:lvl w:ilvl="3" w:tplc="E6EA2D82" w:tentative="1">
      <w:start w:val="1"/>
      <w:numFmt w:val="decimal"/>
      <w:lvlText w:val="%4."/>
      <w:lvlJc w:val="left"/>
      <w:pPr>
        <w:ind w:left="3586" w:hanging="360"/>
      </w:pPr>
    </w:lvl>
    <w:lvl w:ilvl="4" w:tplc="2424F3DE" w:tentative="1">
      <w:start w:val="1"/>
      <w:numFmt w:val="lowerLetter"/>
      <w:lvlText w:val="%5."/>
      <w:lvlJc w:val="left"/>
      <w:pPr>
        <w:ind w:left="4306" w:hanging="360"/>
      </w:pPr>
    </w:lvl>
    <w:lvl w:ilvl="5" w:tplc="2B8C158C" w:tentative="1">
      <w:start w:val="1"/>
      <w:numFmt w:val="lowerRoman"/>
      <w:lvlText w:val="%6."/>
      <w:lvlJc w:val="right"/>
      <w:pPr>
        <w:ind w:left="5026" w:hanging="180"/>
      </w:pPr>
    </w:lvl>
    <w:lvl w:ilvl="6" w:tplc="EE46B282" w:tentative="1">
      <w:start w:val="1"/>
      <w:numFmt w:val="decimal"/>
      <w:lvlText w:val="%7."/>
      <w:lvlJc w:val="left"/>
      <w:pPr>
        <w:ind w:left="5746" w:hanging="360"/>
      </w:pPr>
    </w:lvl>
    <w:lvl w:ilvl="7" w:tplc="C6AE9CC0" w:tentative="1">
      <w:start w:val="1"/>
      <w:numFmt w:val="lowerLetter"/>
      <w:lvlText w:val="%8."/>
      <w:lvlJc w:val="left"/>
      <w:pPr>
        <w:ind w:left="6466" w:hanging="360"/>
      </w:pPr>
    </w:lvl>
    <w:lvl w:ilvl="8" w:tplc="EF22AC64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6">
    <w:nsid w:val="0D570170"/>
    <w:multiLevelType w:val="hybridMultilevel"/>
    <w:tmpl w:val="93BC2FD0"/>
    <w:lvl w:ilvl="0" w:tplc="1124FE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27090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601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ECC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C2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062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D21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E3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584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453E0"/>
    <w:multiLevelType w:val="hybridMultilevel"/>
    <w:tmpl w:val="DFEE61C0"/>
    <w:name w:val="WW8StyleNum"/>
    <w:lvl w:ilvl="0" w:tplc="4A922246">
      <w:start w:val="1"/>
      <w:numFmt w:val="decimal"/>
      <w:lvlText w:val="%1)"/>
      <w:lvlJc w:val="left"/>
      <w:pPr>
        <w:ind w:left="1260" w:hanging="360"/>
      </w:pPr>
    </w:lvl>
    <w:lvl w:ilvl="1" w:tplc="5F942C0C" w:tentative="1">
      <w:start w:val="1"/>
      <w:numFmt w:val="lowerLetter"/>
      <w:lvlText w:val="%2."/>
      <w:lvlJc w:val="left"/>
      <w:pPr>
        <w:ind w:left="1980" w:hanging="360"/>
      </w:pPr>
    </w:lvl>
    <w:lvl w:ilvl="2" w:tplc="3A3452B2" w:tentative="1">
      <w:start w:val="1"/>
      <w:numFmt w:val="lowerRoman"/>
      <w:lvlText w:val="%3."/>
      <w:lvlJc w:val="right"/>
      <w:pPr>
        <w:ind w:left="2700" w:hanging="180"/>
      </w:pPr>
    </w:lvl>
    <w:lvl w:ilvl="3" w:tplc="C90A17A2" w:tentative="1">
      <w:start w:val="1"/>
      <w:numFmt w:val="decimal"/>
      <w:lvlText w:val="%4."/>
      <w:lvlJc w:val="left"/>
      <w:pPr>
        <w:ind w:left="3420" w:hanging="360"/>
      </w:pPr>
    </w:lvl>
    <w:lvl w:ilvl="4" w:tplc="131A1394" w:tentative="1">
      <w:start w:val="1"/>
      <w:numFmt w:val="lowerLetter"/>
      <w:lvlText w:val="%5."/>
      <w:lvlJc w:val="left"/>
      <w:pPr>
        <w:ind w:left="4140" w:hanging="360"/>
      </w:pPr>
    </w:lvl>
    <w:lvl w:ilvl="5" w:tplc="5216AE56" w:tentative="1">
      <w:start w:val="1"/>
      <w:numFmt w:val="lowerRoman"/>
      <w:lvlText w:val="%6."/>
      <w:lvlJc w:val="right"/>
      <w:pPr>
        <w:ind w:left="4860" w:hanging="180"/>
      </w:pPr>
    </w:lvl>
    <w:lvl w:ilvl="6" w:tplc="85AA60BC" w:tentative="1">
      <w:start w:val="1"/>
      <w:numFmt w:val="decimal"/>
      <w:lvlText w:val="%7."/>
      <w:lvlJc w:val="left"/>
      <w:pPr>
        <w:ind w:left="5580" w:hanging="360"/>
      </w:pPr>
    </w:lvl>
    <w:lvl w:ilvl="7" w:tplc="67A6E9C2" w:tentative="1">
      <w:start w:val="1"/>
      <w:numFmt w:val="lowerLetter"/>
      <w:lvlText w:val="%8."/>
      <w:lvlJc w:val="left"/>
      <w:pPr>
        <w:ind w:left="6300" w:hanging="360"/>
      </w:pPr>
    </w:lvl>
    <w:lvl w:ilvl="8" w:tplc="54BC2D32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0EB74250"/>
    <w:multiLevelType w:val="hybridMultilevel"/>
    <w:tmpl w:val="8EBA019A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CB630A"/>
    <w:multiLevelType w:val="hybridMultilevel"/>
    <w:tmpl w:val="AA946362"/>
    <w:lvl w:ilvl="0" w:tplc="04601C74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F1635"/>
    <w:multiLevelType w:val="hybridMultilevel"/>
    <w:tmpl w:val="677EE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7D4D55"/>
    <w:multiLevelType w:val="hybridMultilevel"/>
    <w:tmpl w:val="F86045CE"/>
    <w:lvl w:ilvl="0" w:tplc="CE9E0A8E">
      <w:start w:val="1"/>
      <w:numFmt w:val="decimal"/>
      <w:lvlText w:val="%1)"/>
      <w:lvlJc w:val="left"/>
      <w:pPr>
        <w:ind w:left="1260" w:hanging="360"/>
      </w:pPr>
    </w:lvl>
    <w:lvl w:ilvl="1" w:tplc="04190003" w:tentative="1">
      <w:start w:val="1"/>
      <w:numFmt w:val="lowerLetter"/>
      <w:lvlText w:val="%2."/>
      <w:lvlJc w:val="left"/>
      <w:pPr>
        <w:ind w:left="1980" w:hanging="360"/>
      </w:pPr>
    </w:lvl>
    <w:lvl w:ilvl="2" w:tplc="04190005" w:tentative="1">
      <w:start w:val="1"/>
      <w:numFmt w:val="lowerRoman"/>
      <w:lvlText w:val="%3."/>
      <w:lvlJc w:val="right"/>
      <w:pPr>
        <w:ind w:left="2700" w:hanging="180"/>
      </w:pPr>
    </w:lvl>
    <w:lvl w:ilvl="3" w:tplc="04190001" w:tentative="1">
      <w:start w:val="1"/>
      <w:numFmt w:val="decimal"/>
      <w:lvlText w:val="%4."/>
      <w:lvlJc w:val="left"/>
      <w:pPr>
        <w:ind w:left="3420" w:hanging="360"/>
      </w:pPr>
    </w:lvl>
    <w:lvl w:ilvl="4" w:tplc="04190003" w:tentative="1">
      <w:start w:val="1"/>
      <w:numFmt w:val="lowerLetter"/>
      <w:lvlText w:val="%5."/>
      <w:lvlJc w:val="left"/>
      <w:pPr>
        <w:ind w:left="4140" w:hanging="360"/>
      </w:pPr>
    </w:lvl>
    <w:lvl w:ilvl="5" w:tplc="04190005" w:tentative="1">
      <w:start w:val="1"/>
      <w:numFmt w:val="lowerRoman"/>
      <w:lvlText w:val="%6."/>
      <w:lvlJc w:val="right"/>
      <w:pPr>
        <w:ind w:left="4860" w:hanging="180"/>
      </w:pPr>
    </w:lvl>
    <w:lvl w:ilvl="6" w:tplc="04190001" w:tentative="1">
      <w:start w:val="1"/>
      <w:numFmt w:val="decimal"/>
      <w:lvlText w:val="%7."/>
      <w:lvlJc w:val="left"/>
      <w:pPr>
        <w:ind w:left="5580" w:hanging="360"/>
      </w:pPr>
    </w:lvl>
    <w:lvl w:ilvl="7" w:tplc="04190003" w:tentative="1">
      <w:start w:val="1"/>
      <w:numFmt w:val="lowerLetter"/>
      <w:lvlText w:val="%8."/>
      <w:lvlJc w:val="left"/>
      <w:pPr>
        <w:ind w:left="6300" w:hanging="360"/>
      </w:pPr>
    </w:lvl>
    <w:lvl w:ilvl="8" w:tplc="04190005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193F39A5"/>
    <w:multiLevelType w:val="hybridMultilevel"/>
    <w:tmpl w:val="3F1C65EA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36630"/>
    <w:multiLevelType w:val="hybridMultilevel"/>
    <w:tmpl w:val="0E52A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4D06BD7"/>
    <w:multiLevelType w:val="hybridMultilevel"/>
    <w:tmpl w:val="D65296C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5667864"/>
    <w:multiLevelType w:val="hybridMultilevel"/>
    <w:tmpl w:val="B6206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45C77"/>
    <w:multiLevelType w:val="hybridMultilevel"/>
    <w:tmpl w:val="374CB5F4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0F53F1"/>
    <w:multiLevelType w:val="hybridMultilevel"/>
    <w:tmpl w:val="864C799E"/>
    <w:lvl w:ilvl="0" w:tplc="CE9E0A8E">
      <w:start w:val="1"/>
      <w:numFmt w:val="decimal"/>
      <w:lvlText w:val="%1)"/>
      <w:lvlJc w:val="left"/>
      <w:pPr>
        <w:ind w:left="1620" w:hanging="360"/>
      </w:pPr>
    </w:lvl>
    <w:lvl w:ilvl="1" w:tplc="04190003" w:tentative="1">
      <w:start w:val="1"/>
      <w:numFmt w:val="lowerLetter"/>
      <w:lvlText w:val="%2."/>
      <w:lvlJc w:val="left"/>
      <w:pPr>
        <w:ind w:left="2340" w:hanging="360"/>
      </w:pPr>
    </w:lvl>
    <w:lvl w:ilvl="2" w:tplc="04190005" w:tentative="1">
      <w:start w:val="1"/>
      <w:numFmt w:val="lowerRoman"/>
      <w:lvlText w:val="%3."/>
      <w:lvlJc w:val="right"/>
      <w:pPr>
        <w:ind w:left="3060" w:hanging="180"/>
      </w:pPr>
    </w:lvl>
    <w:lvl w:ilvl="3" w:tplc="04190001" w:tentative="1">
      <w:start w:val="1"/>
      <w:numFmt w:val="decimal"/>
      <w:lvlText w:val="%4."/>
      <w:lvlJc w:val="left"/>
      <w:pPr>
        <w:ind w:left="3780" w:hanging="360"/>
      </w:pPr>
    </w:lvl>
    <w:lvl w:ilvl="4" w:tplc="04190003" w:tentative="1">
      <w:start w:val="1"/>
      <w:numFmt w:val="lowerLetter"/>
      <w:lvlText w:val="%5."/>
      <w:lvlJc w:val="left"/>
      <w:pPr>
        <w:ind w:left="4500" w:hanging="360"/>
      </w:pPr>
    </w:lvl>
    <w:lvl w:ilvl="5" w:tplc="04190005" w:tentative="1">
      <w:start w:val="1"/>
      <w:numFmt w:val="lowerRoman"/>
      <w:lvlText w:val="%6."/>
      <w:lvlJc w:val="right"/>
      <w:pPr>
        <w:ind w:left="5220" w:hanging="180"/>
      </w:pPr>
    </w:lvl>
    <w:lvl w:ilvl="6" w:tplc="04190001" w:tentative="1">
      <w:start w:val="1"/>
      <w:numFmt w:val="decimal"/>
      <w:lvlText w:val="%7."/>
      <w:lvlJc w:val="left"/>
      <w:pPr>
        <w:ind w:left="5940" w:hanging="360"/>
      </w:pPr>
    </w:lvl>
    <w:lvl w:ilvl="7" w:tplc="04190003" w:tentative="1">
      <w:start w:val="1"/>
      <w:numFmt w:val="lowerLetter"/>
      <w:lvlText w:val="%8."/>
      <w:lvlJc w:val="left"/>
      <w:pPr>
        <w:ind w:left="6660" w:hanging="360"/>
      </w:pPr>
    </w:lvl>
    <w:lvl w:ilvl="8" w:tplc="04190005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>
    <w:nsid w:val="2C8B13E7"/>
    <w:multiLevelType w:val="hybridMultilevel"/>
    <w:tmpl w:val="954C1F36"/>
    <w:lvl w:ilvl="0" w:tplc="CE9E0A8E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A21538"/>
    <w:multiLevelType w:val="hybridMultilevel"/>
    <w:tmpl w:val="71FC513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30335B6A"/>
    <w:multiLevelType w:val="hybridMultilevel"/>
    <w:tmpl w:val="87D6962C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503EF"/>
    <w:multiLevelType w:val="hybridMultilevel"/>
    <w:tmpl w:val="0A5CC3FE"/>
    <w:lvl w:ilvl="0" w:tplc="04190011">
      <w:start w:val="1"/>
      <w:numFmt w:val="decimal"/>
      <w:lvlText w:val="%1)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384F6293"/>
    <w:multiLevelType w:val="hybridMultilevel"/>
    <w:tmpl w:val="D58ABE58"/>
    <w:lvl w:ilvl="0" w:tplc="CE9E0A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AF4160"/>
    <w:multiLevelType w:val="hybridMultilevel"/>
    <w:tmpl w:val="78AAB12A"/>
    <w:lvl w:ilvl="0" w:tplc="357653CE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FA2021"/>
    <w:multiLevelType w:val="hybridMultilevel"/>
    <w:tmpl w:val="B554016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916BCB"/>
    <w:multiLevelType w:val="hybridMultilevel"/>
    <w:tmpl w:val="501E22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72FFC"/>
    <w:multiLevelType w:val="hybridMultilevel"/>
    <w:tmpl w:val="3EB28036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5A5503"/>
    <w:multiLevelType w:val="hybridMultilevel"/>
    <w:tmpl w:val="560A33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3F6A0F4A"/>
    <w:multiLevelType w:val="hybridMultilevel"/>
    <w:tmpl w:val="89341AD8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4870DE"/>
    <w:multiLevelType w:val="hybridMultilevel"/>
    <w:tmpl w:val="80BACA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7304E2A"/>
    <w:multiLevelType w:val="hybridMultilevel"/>
    <w:tmpl w:val="C7CEBBFE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A90662"/>
    <w:multiLevelType w:val="hybridMultilevel"/>
    <w:tmpl w:val="0BEA6A3C"/>
    <w:lvl w:ilvl="0" w:tplc="1ED89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C6234E"/>
    <w:multiLevelType w:val="hybridMultilevel"/>
    <w:tmpl w:val="465466D0"/>
    <w:lvl w:ilvl="0" w:tplc="CE9E0A8E">
      <w:start w:val="1"/>
      <w:numFmt w:val="decimal"/>
      <w:lvlText w:val="%1)"/>
      <w:lvlJc w:val="left"/>
      <w:pPr>
        <w:ind w:left="1260" w:hanging="360"/>
      </w:pPr>
    </w:lvl>
    <w:lvl w:ilvl="1" w:tplc="04190003" w:tentative="1">
      <w:start w:val="1"/>
      <w:numFmt w:val="lowerLetter"/>
      <w:lvlText w:val="%2."/>
      <w:lvlJc w:val="left"/>
      <w:pPr>
        <w:ind w:left="1980" w:hanging="360"/>
      </w:pPr>
    </w:lvl>
    <w:lvl w:ilvl="2" w:tplc="04190005" w:tentative="1">
      <w:start w:val="1"/>
      <w:numFmt w:val="lowerRoman"/>
      <w:lvlText w:val="%3."/>
      <w:lvlJc w:val="right"/>
      <w:pPr>
        <w:ind w:left="2700" w:hanging="180"/>
      </w:pPr>
    </w:lvl>
    <w:lvl w:ilvl="3" w:tplc="04190001" w:tentative="1">
      <w:start w:val="1"/>
      <w:numFmt w:val="decimal"/>
      <w:lvlText w:val="%4."/>
      <w:lvlJc w:val="left"/>
      <w:pPr>
        <w:ind w:left="3420" w:hanging="360"/>
      </w:pPr>
    </w:lvl>
    <w:lvl w:ilvl="4" w:tplc="04190003" w:tentative="1">
      <w:start w:val="1"/>
      <w:numFmt w:val="lowerLetter"/>
      <w:lvlText w:val="%5."/>
      <w:lvlJc w:val="left"/>
      <w:pPr>
        <w:ind w:left="4140" w:hanging="360"/>
      </w:pPr>
    </w:lvl>
    <w:lvl w:ilvl="5" w:tplc="04190005" w:tentative="1">
      <w:start w:val="1"/>
      <w:numFmt w:val="lowerRoman"/>
      <w:lvlText w:val="%6."/>
      <w:lvlJc w:val="right"/>
      <w:pPr>
        <w:ind w:left="4860" w:hanging="180"/>
      </w:pPr>
    </w:lvl>
    <w:lvl w:ilvl="6" w:tplc="04190001" w:tentative="1">
      <w:start w:val="1"/>
      <w:numFmt w:val="decimal"/>
      <w:lvlText w:val="%7."/>
      <w:lvlJc w:val="left"/>
      <w:pPr>
        <w:ind w:left="5580" w:hanging="360"/>
      </w:pPr>
    </w:lvl>
    <w:lvl w:ilvl="7" w:tplc="04190003" w:tentative="1">
      <w:start w:val="1"/>
      <w:numFmt w:val="lowerLetter"/>
      <w:lvlText w:val="%8."/>
      <w:lvlJc w:val="left"/>
      <w:pPr>
        <w:ind w:left="6300" w:hanging="360"/>
      </w:pPr>
    </w:lvl>
    <w:lvl w:ilvl="8" w:tplc="04190005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46A2B13"/>
    <w:multiLevelType w:val="hybridMultilevel"/>
    <w:tmpl w:val="493ABDE0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877944"/>
    <w:multiLevelType w:val="hybridMultilevel"/>
    <w:tmpl w:val="D8DAC8F0"/>
    <w:lvl w:ilvl="0" w:tplc="CE9E0A8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7495E67"/>
    <w:multiLevelType w:val="hybridMultilevel"/>
    <w:tmpl w:val="A1443B3C"/>
    <w:lvl w:ilvl="0" w:tplc="04190011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AB05130"/>
    <w:multiLevelType w:val="hybridMultilevel"/>
    <w:tmpl w:val="A5BA5708"/>
    <w:lvl w:ilvl="0" w:tplc="CE9E0A8E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EA69C4"/>
    <w:multiLevelType w:val="hybridMultilevel"/>
    <w:tmpl w:val="7E6C60F6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5D1ECB"/>
    <w:multiLevelType w:val="hybridMultilevel"/>
    <w:tmpl w:val="2A508524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29779D"/>
    <w:multiLevelType w:val="hybridMultilevel"/>
    <w:tmpl w:val="20D26A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5693510"/>
    <w:multiLevelType w:val="hybridMultilevel"/>
    <w:tmpl w:val="C3B81440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C32989"/>
    <w:multiLevelType w:val="hybridMultilevel"/>
    <w:tmpl w:val="39ACD66C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734B50"/>
    <w:multiLevelType w:val="hybridMultilevel"/>
    <w:tmpl w:val="EC4E255E"/>
    <w:lvl w:ilvl="0" w:tplc="04190011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68D15CEC"/>
    <w:multiLevelType w:val="hybridMultilevel"/>
    <w:tmpl w:val="8BEC738A"/>
    <w:lvl w:ilvl="0" w:tplc="CE9E0A8E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03" w:tentative="1">
      <w:start w:val="1"/>
      <w:numFmt w:val="lowerLetter"/>
      <w:lvlText w:val="%2."/>
      <w:lvlJc w:val="left"/>
      <w:pPr>
        <w:ind w:left="1980" w:hanging="360"/>
      </w:pPr>
    </w:lvl>
    <w:lvl w:ilvl="2" w:tplc="04190005" w:tentative="1">
      <w:start w:val="1"/>
      <w:numFmt w:val="lowerRoman"/>
      <w:lvlText w:val="%3."/>
      <w:lvlJc w:val="right"/>
      <w:pPr>
        <w:ind w:left="2700" w:hanging="180"/>
      </w:pPr>
    </w:lvl>
    <w:lvl w:ilvl="3" w:tplc="04190001" w:tentative="1">
      <w:start w:val="1"/>
      <w:numFmt w:val="decimal"/>
      <w:lvlText w:val="%4."/>
      <w:lvlJc w:val="left"/>
      <w:pPr>
        <w:ind w:left="3420" w:hanging="360"/>
      </w:pPr>
    </w:lvl>
    <w:lvl w:ilvl="4" w:tplc="04190003" w:tentative="1">
      <w:start w:val="1"/>
      <w:numFmt w:val="lowerLetter"/>
      <w:lvlText w:val="%5."/>
      <w:lvlJc w:val="left"/>
      <w:pPr>
        <w:ind w:left="4140" w:hanging="360"/>
      </w:pPr>
    </w:lvl>
    <w:lvl w:ilvl="5" w:tplc="04190005" w:tentative="1">
      <w:start w:val="1"/>
      <w:numFmt w:val="lowerRoman"/>
      <w:lvlText w:val="%6."/>
      <w:lvlJc w:val="right"/>
      <w:pPr>
        <w:ind w:left="4860" w:hanging="180"/>
      </w:pPr>
    </w:lvl>
    <w:lvl w:ilvl="6" w:tplc="04190001" w:tentative="1">
      <w:start w:val="1"/>
      <w:numFmt w:val="decimal"/>
      <w:lvlText w:val="%7."/>
      <w:lvlJc w:val="left"/>
      <w:pPr>
        <w:ind w:left="5580" w:hanging="360"/>
      </w:pPr>
    </w:lvl>
    <w:lvl w:ilvl="7" w:tplc="04190003" w:tentative="1">
      <w:start w:val="1"/>
      <w:numFmt w:val="lowerLetter"/>
      <w:lvlText w:val="%8."/>
      <w:lvlJc w:val="left"/>
      <w:pPr>
        <w:ind w:left="6300" w:hanging="360"/>
      </w:pPr>
    </w:lvl>
    <w:lvl w:ilvl="8" w:tplc="04190005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>
    <w:nsid w:val="68EC0243"/>
    <w:multiLevelType w:val="hybridMultilevel"/>
    <w:tmpl w:val="FBC6A918"/>
    <w:lvl w:ilvl="0" w:tplc="CE9E0A8E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5074D9"/>
    <w:multiLevelType w:val="hybridMultilevel"/>
    <w:tmpl w:val="0088D2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4D6B94"/>
    <w:multiLevelType w:val="hybridMultilevel"/>
    <w:tmpl w:val="2286E3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59A5FA2"/>
    <w:multiLevelType w:val="hybridMultilevel"/>
    <w:tmpl w:val="050E2B16"/>
    <w:lvl w:ilvl="0" w:tplc="CE9E0A8E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1E3DC9"/>
    <w:multiLevelType w:val="hybridMultilevel"/>
    <w:tmpl w:val="F60CBBD6"/>
    <w:lvl w:ilvl="0" w:tplc="D5860EDC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778D280A"/>
    <w:multiLevelType w:val="hybridMultilevel"/>
    <w:tmpl w:val="A362804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>
    <w:nsid w:val="787A2666"/>
    <w:multiLevelType w:val="hybridMultilevel"/>
    <w:tmpl w:val="AE2C594E"/>
    <w:lvl w:ilvl="0" w:tplc="CE9E0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20087D"/>
    <w:multiLevelType w:val="hybridMultilevel"/>
    <w:tmpl w:val="B08C737E"/>
    <w:lvl w:ilvl="0" w:tplc="04190011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D311056"/>
    <w:multiLevelType w:val="hybridMultilevel"/>
    <w:tmpl w:val="C2E676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0"/>
  </w:num>
  <w:num w:numId="3">
    <w:abstractNumId w:val="51"/>
  </w:num>
  <w:num w:numId="4">
    <w:abstractNumId w:val="8"/>
  </w:num>
  <w:num w:numId="5">
    <w:abstractNumId w:val="33"/>
  </w:num>
  <w:num w:numId="6">
    <w:abstractNumId w:val="22"/>
  </w:num>
  <w:num w:numId="7">
    <w:abstractNumId w:val="16"/>
  </w:num>
  <w:num w:numId="8">
    <w:abstractNumId w:val="20"/>
  </w:num>
  <w:num w:numId="9">
    <w:abstractNumId w:val="26"/>
  </w:num>
  <w:num w:numId="10">
    <w:abstractNumId w:val="12"/>
  </w:num>
  <w:num w:numId="11">
    <w:abstractNumId w:val="41"/>
  </w:num>
  <w:num w:numId="12">
    <w:abstractNumId w:val="50"/>
  </w:num>
  <w:num w:numId="13">
    <w:abstractNumId w:val="28"/>
  </w:num>
  <w:num w:numId="14">
    <w:abstractNumId w:val="36"/>
  </w:num>
  <w:num w:numId="15">
    <w:abstractNumId w:val="9"/>
  </w:num>
  <w:num w:numId="16">
    <w:abstractNumId w:val="45"/>
  </w:num>
  <w:num w:numId="17">
    <w:abstractNumId w:val="27"/>
  </w:num>
  <w:num w:numId="18">
    <w:abstractNumId w:val="32"/>
  </w:num>
  <w:num w:numId="19">
    <w:abstractNumId w:val="6"/>
  </w:num>
  <w:num w:numId="20">
    <w:abstractNumId w:val="38"/>
  </w:num>
  <w:num w:numId="21">
    <w:abstractNumId w:val="37"/>
  </w:num>
  <w:num w:numId="22">
    <w:abstractNumId w:val="11"/>
  </w:num>
  <w:num w:numId="23">
    <w:abstractNumId w:val="17"/>
  </w:num>
  <w:num w:numId="24">
    <w:abstractNumId w:val="23"/>
  </w:num>
  <w:num w:numId="25">
    <w:abstractNumId w:val="30"/>
  </w:num>
  <w:num w:numId="26">
    <w:abstractNumId w:val="5"/>
  </w:num>
  <w:num w:numId="27">
    <w:abstractNumId w:val="7"/>
  </w:num>
  <w:num w:numId="28">
    <w:abstractNumId w:val="14"/>
  </w:num>
  <w:num w:numId="29">
    <w:abstractNumId w:val="3"/>
  </w:num>
  <w:num w:numId="30">
    <w:abstractNumId w:val="44"/>
  </w:num>
  <w:num w:numId="31">
    <w:abstractNumId w:val="15"/>
  </w:num>
  <w:num w:numId="32">
    <w:abstractNumId w:val="34"/>
  </w:num>
  <w:num w:numId="33">
    <w:abstractNumId w:val="35"/>
  </w:num>
  <w:num w:numId="34">
    <w:abstractNumId w:val="42"/>
  </w:num>
  <w:num w:numId="35">
    <w:abstractNumId w:val="52"/>
  </w:num>
  <w:num w:numId="36">
    <w:abstractNumId w:val="18"/>
  </w:num>
  <w:num w:numId="37">
    <w:abstractNumId w:val="43"/>
  </w:num>
  <w:num w:numId="38">
    <w:abstractNumId w:val="47"/>
  </w:num>
  <w:num w:numId="39">
    <w:abstractNumId w:val="21"/>
  </w:num>
  <w:num w:numId="40">
    <w:abstractNumId w:val="10"/>
  </w:num>
  <w:num w:numId="41">
    <w:abstractNumId w:val="24"/>
  </w:num>
  <w:num w:numId="42">
    <w:abstractNumId w:val="19"/>
  </w:num>
  <w:num w:numId="43">
    <w:abstractNumId w:val="49"/>
  </w:num>
  <w:num w:numId="44">
    <w:abstractNumId w:val="48"/>
  </w:num>
  <w:num w:numId="45">
    <w:abstractNumId w:val="25"/>
  </w:num>
  <w:num w:numId="46">
    <w:abstractNumId w:val="4"/>
  </w:num>
  <w:num w:numId="47">
    <w:abstractNumId w:val="0"/>
  </w:num>
  <w:num w:numId="48">
    <w:abstractNumId w:val="2"/>
  </w:num>
  <w:num w:numId="49">
    <w:abstractNumId w:val="13"/>
  </w:num>
  <w:num w:numId="50">
    <w:abstractNumId w:val="39"/>
  </w:num>
  <w:num w:numId="51">
    <w:abstractNumId w:val="29"/>
  </w:num>
  <w:num w:numId="52">
    <w:abstractNumId w:val="46"/>
  </w:num>
  <w:num w:numId="53">
    <w:abstractNumId w:val="1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94EB9"/>
    <w:rsid w:val="0000313F"/>
    <w:rsid w:val="0000378C"/>
    <w:rsid w:val="00004152"/>
    <w:rsid w:val="0000455F"/>
    <w:rsid w:val="000046D2"/>
    <w:rsid w:val="00006543"/>
    <w:rsid w:val="00006DE3"/>
    <w:rsid w:val="0001021F"/>
    <w:rsid w:val="00010402"/>
    <w:rsid w:val="00012422"/>
    <w:rsid w:val="000144C8"/>
    <w:rsid w:val="000149D4"/>
    <w:rsid w:val="00015D91"/>
    <w:rsid w:val="00017C28"/>
    <w:rsid w:val="00017D4A"/>
    <w:rsid w:val="00017DEC"/>
    <w:rsid w:val="00020186"/>
    <w:rsid w:val="00022C92"/>
    <w:rsid w:val="000241DB"/>
    <w:rsid w:val="00024386"/>
    <w:rsid w:val="00024B50"/>
    <w:rsid w:val="000254B9"/>
    <w:rsid w:val="000259BC"/>
    <w:rsid w:val="0002678E"/>
    <w:rsid w:val="00030353"/>
    <w:rsid w:val="00031151"/>
    <w:rsid w:val="0003154B"/>
    <w:rsid w:val="00032430"/>
    <w:rsid w:val="0003257C"/>
    <w:rsid w:val="000372E9"/>
    <w:rsid w:val="000379A1"/>
    <w:rsid w:val="00037BB6"/>
    <w:rsid w:val="00040111"/>
    <w:rsid w:val="00042752"/>
    <w:rsid w:val="00042FCB"/>
    <w:rsid w:val="00045A07"/>
    <w:rsid w:val="0004605B"/>
    <w:rsid w:val="000464A2"/>
    <w:rsid w:val="0004748D"/>
    <w:rsid w:val="000521A7"/>
    <w:rsid w:val="0005439E"/>
    <w:rsid w:val="000546DB"/>
    <w:rsid w:val="00055069"/>
    <w:rsid w:val="00055538"/>
    <w:rsid w:val="00055C48"/>
    <w:rsid w:val="00055F72"/>
    <w:rsid w:val="00056A8E"/>
    <w:rsid w:val="00057511"/>
    <w:rsid w:val="00057C8B"/>
    <w:rsid w:val="00060323"/>
    <w:rsid w:val="00060BEA"/>
    <w:rsid w:val="00060E69"/>
    <w:rsid w:val="0006146A"/>
    <w:rsid w:val="00062AB3"/>
    <w:rsid w:val="00062DD5"/>
    <w:rsid w:val="000640D9"/>
    <w:rsid w:val="0006461D"/>
    <w:rsid w:val="000702D5"/>
    <w:rsid w:val="00070354"/>
    <w:rsid w:val="000703F1"/>
    <w:rsid w:val="00071B43"/>
    <w:rsid w:val="00072E65"/>
    <w:rsid w:val="000730B5"/>
    <w:rsid w:val="0007313E"/>
    <w:rsid w:val="0007331E"/>
    <w:rsid w:val="000744DE"/>
    <w:rsid w:val="00075E7D"/>
    <w:rsid w:val="00075EDF"/>
    <w:rsid w:val="00081BFD"/>
    <w:rsid w:val="000828EA"/>
    <w:rsid w:val="0008416B"/>
    <w:rsid w:val="00084DFC"/>
    <w:rsid w:val="000852DB"/>
    <w:rsid w:val="00085817"/>
    <w:rsid w:val="0008673A"/>
    <w:rsid w:val="00086EBB"/>
    <w:rsid w:val="000906D5"/>
    <w:rsid w:val="000948C5"/>
    <w:rsid w:val="00094ADE"/>
    <w:rsid w:val="0009553B"/>
    <w:rsid w:val="000972BA"/>
    <w:rsid w:val="000A01EA"/>
    <w:rsid w:val="000A0D45"/>
    <w:rsid w:val="000A3503"/>
    <w:rsid w:val="000A66E0"/>
    <w:rsid w:val="000A6E72"/>
    <w:rsid w:val="000A70F4"/>
    <w:rsid w:val="000A7DDB"/>
    <w:rsid w:val="000B0895"/>
    <w:rsid w:val="000B2934"/>
    <w:rsid w:val="000B2CED"/>
    <w:rsid w:val="000B31AB"/>
    <w:rsid w:val="000B3313"/>
    <w:rsid w:val="000B40D5"/>
    <w:rsid w:val="000B591C"/>
    <w:rsid w:val="000B6D71"/>
    <w:rsid w:val="000B7515"/>
    <w:rsid w:val="000C078D"/>
    <w:rsid w:val="000C246D"/>
    <w:rsid w:val="000C29EC"/>
    <w:rsid w:val="000C3191"/>
    <w:rsid w:val="000C49F7"/>
    <w:rsid w:val="000C7A5A"/>
    <w:rsid w:val="000C7F8C"/>
    <w:rsid w:val="000D1D58"/>
    <w:rsid w:val="000D4980"/>
    <w:rsid w:val="000D55F1"/>
    <w:rsid w:val="000D59F3"/>
    <w:rsid w:val="000D5A72"/>
    <w:rsid w:val="000D7AA5"/>
    <w:rsid w:val="000D7DAA"/>
    <w:rsid w:val="000E137C"/>
    <w:rsid w:val="000E2295"/>
    <w:rsid w:val="000E22A4"/>
    <w:rsid w:val="000E3539"/>
    <w:rsid w:val="000E3CBF"/>
    <w:rsid w:val="000E6ABC"/>
    <w:rsid w:val="000F2816"/>
    <w:rsid w:val="000F2A4C"/>
    <w:rsid w:val="000F4DE4"/>
    <w:rsid w:val="000F4ED1"/>
    <w:rsid w:val="0010049C"/>
    <w:rsid w:val="00103162"/>
    <w:rsid w:val="00105AE8"/>
    <w:rsid w:val="001078FD"/>
    <w:rsid w:val="001107E9"/>
    <w:rsid w:val="001129F6"/>
    <w:rsid w:val="00116873"/>
    <w:rsid w:val="00120999"/>
    <w:rsid w:val="00124F17"/>
    <w:rsid w:val="001256F7"/>
    <w:rsid w:val="001260F6"/>
    <w:rsid w:val="0012705B"/>
    <w:rsid w:val="0013146C"/>
    <w:rsid w:val="001336F5"/>
    <w:rsid w:val="00134EFE"/>
    <w:rsid w:val="00136876"/>
    <w:rsid w:val="0014160E"/>
    <w:rsid w:val="00142B4E"/>
    <w:rsid w:val="001431B3"/>
    <w:rsid w:val="001455F5"/>
    <w:rsid w:val="001456F8"/>
    <w:rsid w:val="00146C24"/>
    <w:rsid w:val="00147C77"/>
    <w:rsid w:val="001514DD"/>
    <w:rsid w:val="00151EEB"/>
    <w:rsid w:val="00153EC0"/>
    <w:rsid w:val="00153FBF"/>
    <w:rsid w:val="0015508F"/>
    <w:rsid w:val="001561E3"/>
    <w:rsid w:val="001565A5"/>
    <w:rsid w:val="00162017"/>
    <w:rsid w:val="001649FA"/>
    <w:rsid w:val="00164D29"/>
    <w:rsid w:val="00164DE9"/>
    <w:rsid w:val="001666D9"/>
    <w:rsid w:val="00166D0A"/>
    <w:rsid w:val="00170267"/>
    <w:rsid w:val="0017044C"/>
    <w:rsid w:val="00170ACE"/>
    <w:rsid w:val="00171457"/>
    <w:rsid w:val="00171D13"/>
    <w:rsid w:val="0017200C"/>
    <w:rsid w:val="001733E1"/>
    <w:rsid w:val="00173DB6"/>
    <w:rsid w:val="001745C8"/>
    <w:rsid w:val="00176191"/>
    <w:rsid w:val="0017698E"/>
    <w:rsid w:val="00180B47"/>
    <w:rsid w:val="00180B53"/>
    <w:rsid w:val="00183140"/>
    <w:rsid w:val="0018493A"/>
    <w:rsid w:val="00185D81"/>
    <w:rsid w:val="0018765F"/>
    <w:rsid w:val="00191EC3"/>
    <w:rsid w:val="00193B41"/>
    <w:rsid w:val="00194229"/>
    <w:rsid w:val="001957A2"/>
    <w:rsid w:val="00197DF2"/>
    <w:rsid w:val="001A0D82"/>
    <w:rsid w:val="001A11AB"/>
    <w:rsid w:val="001A4DC0"/>
    <w:rsid w:val="001A5428"/>
    <w:rsid w:val="001A5C58"/>
    <w:rsid w:val="001A66C2"/>
    <w:rsid w:val="001A74D0"/>
    <w:rsid w:val="001B1A41"/>
    <w:rsid w:val="001B58E3"/>
    <w:rsid w:val="001B7FCF"/>
    <w:rsid w:val="001C29A7"/>
    <w:rsid w:val="001C2AEF"/>
    <w:rsid w:val="001C30CF"/>
    <w:rsid w:val="001C46AD"/>
    <w:rsid w:val="001C5239"/>
    <w:rsid w:val="001C6A5A"/>
    <w:rsid w:val="001C6DBB"/>
    <w:rsid w:val="001C7CB3"/>
    <w:rsid w:val="001D02FD"/>
    <w:rsid w:val="001D1997"/>
    <w:rsid w:val="001D2436"/>
    <w:rsid w:val="001D3510"/>
    <w:rsid w:val="001D525C"/>
    <w:rsid w:val="001D5E37"/>
    <w:rsid w:val="001D7855"/>
    <w:rsid w:val="001D79F3"/>
    <w:rsid w:val="001E02B7"/>
    <w:rsid w:val="001E095C"/>
    <w:rsid w:val="001E1736"/>
    <w:rsid w:val="001E175F"/>
    <w:rsid w:val="001E2A68"/>
    <w:rsid w:val="001F01B0"/>
    <w:rsid w:val="001F0F35"/>
    <w:rsid w:val="001F1CE4"/>
    <w:rsid w:val="001F1D17"/>
    <w:rsid w:val="001F3994"/>
    <w:rsid w:val="001F54DA"/>
    <w:rsid w:val="00202089"/>
    <w:rsid w:val="00202636"/>
    <w:rsid w:val="00203816"/>
    <w:rsid w:val="00204D84"/>
    <w:rsid w:val="002065D4"/>
    <w:rsid w:val="00206CC5"/>
    <w:rsid w:val="00207015"/>
    <w:rsid w:val="00210B16"/>
    <w:rsid w:val="00211B79"/>
    <w:rsid w:val="002121B7"/>
    <w:rsid w:val="00214A01"/>
    <w:rsid w:val="00215DF3"/>
    <w:rsid w:val="0021707A"/>
    <w:rsid w:val="00220F6C"/>
    <w:rsid w:val="00221D94"/>
    <w:rsid w:val="00222745"/>
    <w:rsid w:val="0022422E"/>
    <w:rsid w:val="002243B6"/>
    <w:rsid w:val="00224CF9"/>
    <w:rsid w:val="00224F22"/>
    <w:rsid w:val="002266D2"/>
    <w:rsid w:val="0023020A"/>
    <w:rsid w:val="00231A4D"/>
    <w:rsid w:val="00233665"/>
    <w:rsid w:val="00234233"/>
    <w:rsid w:val="00234249"/>
    <w:rsid w:val="00235ACA"/>
    <w:rsid w:val="00235D2F"/>
    <w:rsid w:val="0023652C"/>
    <w:rsid w:val="00236B7A"/>
    <w:rsid w:val="00242303"/>
    <w:rsid w:val="00243248"/>
    <w:rsid w:val="002445A6"/>
    <w:rsid w:val="00245036"/>
    <w:rsid w:val="0024505C"/>
    <w:rsid w:val="00245BC5"/>
    <w:rsid w:val="0024634C"/>
    <w:rsid w:val="00250CA4"/>
    <w:rsid w:val="00253170"/>
    <w:rsid w:val="00254265"/>
    <w:rsid w:val="00254411"/>
    <w:rsid w:val="002547AD"/>
    <w:rsid w:val="00255ED1"/>
    <w:rsid w:val="002567A0"/>
    <w:rsid w:val="00257970"/>
    <w:rsid w:val="00257C75"/>
    <w:rsid w:val="00257F95"/>
    <w:rsid w:val="00260712"/>
    <w:rsid w:val="00261A25"/>
    <w:rsid w:val="00262098"/>
    <w:rsid w:val="00262284"/>
    <w:rsid w:val="00264DD6"/>
    <w:rsid w:val="0026541E"/>
    <w:rsid w:val="00267E1F"/>
    <w:rsid w:val="002721F8"/>
    <w:rsid w:val="00272244"/>
    <w:rsid w:val="002739EC"/>
    <w:rsid w:val="0027484F"/>
    <w:rsid w:val="0027487E"/>
    <w:rsid w:val="0027530E"/>
    <w:rsid w:val="0027552B"/>
    <w:rsid w:val="00277663"/>
    <w:rsid w:val="00280161"/>
    <w:rsid w:val="0028030E"/>
    <w:rsid w:val="00280BA8"/>
    <w:rsid w:val="0028150B"/>
    <w:rsid w:val="002817A0"/>
    <w:rsid w:val="0028194A"/>
    <w:rsid w:val="00283F40"/>
    <w:rsid w:val="002849EF"/>
    <w:rsid w:val="002868AC"/>
    <w:rsid w:val="0029003B"/>
    <w:rsid w:val="002918D1"/>
    <w:rsid w:val="00292C36"/>
    <w:rsid w:val="00292C98"/>
    <w:rsid w:val="00293F17"/>
    <w:rsid w:val="00294EB9"/>
    <w:rsid w:val="0029625A"/>
    <w:rsid w:val="002A0327"/>
    <w:rsid w:val="002A0AA9"/>
    <w:rsid w:val="002A0B29"/>
    <w:rsid w:val="002A2AFD"/>
    <w:rsid w:val="002A2B2A"/>
    <w:rsid w:val="002A2C1E"/>
    <w:rsid w:val="002A3318"/>
    <w:rsid w:val="002A4202"/>
    <w:rsid w:val="002A5587"/>
    <w:rsid w:val="002A74CD"/>
    <w:rsid w:val="002A7D2F"/>
    <w:rsid w:val="002B0587"/>
    <w:rsid w:val="002B0DB2"/>
    <w:rsid w:val="002B549F"/>
    <w:rsid w:val="002B58A3"/>
    <w:rsid w:val="002B5CA0"/>
    <w:rsid w:val="002B64D1"/>
    <w:rsid w:val="002B65AF"/>
    <w:rsid w:val="002B6932"/>
    <w:rsid w:val="002B79CC"/>
    <w:rsid w:val="002C086C"/>
    <w:rsid w:val="002C13AA"/>
    <w:rsid w:val="002C2C94"/>
    <w:rsid w:val="002C3045"/>
    <w:rsid w:val="002C4267"/>
    <w:rsid w:val="002C4348"/>
    <w:rsid w:val="002C54E8"/>
    <w:rsid w:val="002D1C5C"/>
    <w:rsid w:val="002D2A08"/>
    <w:rsid w:val="002D644E"/>
    <w:rsid w:val="002D7D66"/>
    <w:rsid w:val="002E0438"/>
    <w:rsid w:val="002E1C07"/>
    <w:rsid w:val="002E37D8"/>
    <w:rsid w:val="002E51D5"/>
    <w:rsid w:val="002E5F66"/>
    <w:rsid w:val="002E699E"/>
    <w:rsid w:val="002E79A7"/>
    <w:rsid w:val="002E7D04"/>
    <w:rsid w:val="002F0CF6"/>
    <w:rsid w:val="002F167F"/>
    <w:rsid w:val="002F1691"/>
    <w:rsid w:val="002F2E2B"/>
    <w:rsid w:val="002F40A3"/>
    <w:rsid w:val="002F57E8"/>
    <w:rsid w:val="002F5BE8"/>
    <w:rsid w:val="002F6E2B"/>
    <w:rsid w:val="002F730A"/>
    <w:rsid w:val="003007BA"/>
    <w:rsid w:val="003009A1"/>
    <w:rsid w:val="00300E80"/>
    <w:rsid w:val="0030116E"/>
    <w:rsid w:val="00301F7C"/>
    <w:rsid w:val="00305732"/>
    <w:rsid w:val="0030622C"/>
    <w:rsid w:val="0030642D"/>
    <w:rsid w:val="00307E5F"/>
    <w:rsid w:val="00313B79"/>
    <w:rsid w:val="00313C7A"/>
    <w:rsid w:val="003154BB"/>
    <w:rsid w:val="00315E90"/>
    <w:rsid w:val="0031717A"/>
    <w:rsid w:val="0031764F"/>
    <w:rsid w:val="003201F9"/>
    <w:rsid w:val="003243D0"/>
    <w:rsid w:val="0032491D"/>
    <w:rsid w:val="00324ACB"/>
    <w:rsid w:val="00325076"/>
    <w:rsid w:val="00327F8F"/>
    <w:rsid w:val="00330A4A"/>
    <w:rsid w:val="00332FBE"/>
    <w:rsid w:val="0033304B"/>
    <w:rsid w:val="00334B4A"/>
    <w:rsid w:val="00334FDB"/>
    <w:rsid w:val="0033660F"/>
    <w:rsid w:val="00336685"/>
    <w:rsid w:val="0033759F"/>
    <w:rsid w:val="003375AA"/>
    <w:rsid w:val="0034044D"/>
    <w:rsid w:val="00341FF2"/>
    <w:rsid w:val="00343A2D"/>
    <w:rsid w:val="00343CAE"/>
    <w:rsid w:val="00344B52"/>
    <w:rsid w:val="00345171"/>
    <w:rsid w:val="00345550"/>
    <w:rsid w:val="00347273"/>
    <w:rsid w:val="00347977"/>
    <w:rsid w:val="00347E6E"/>
    <w:rsid w:val="003501E1"/>
    <w:rsid w:val="00352515"/>
    <w:rsid w:val="00354E45"/>
    <w:rsid w:val="0035561D"/>
    <w:rsid w:val="003559D8"/>
    <w:rsid w:val="00355D65"/>
    <w:rsid w:val="003570FF"/>
    <w:rsid w:val="003572EE"/>
    <w:rsid w:val="00357507"/>
    <w:rsid w:val="00357617"/>
    <w:rsid w:val="00357F1D"/>
    <w:rsid w:val="003614E5"/>
    <w:rsid w:val="0036190A"/>
    <w:rsid w:val="00361EAE"/>
    <w:rsid w:val="00363A3B"/>
    <w:rsid w:val="00366066"/>
    <w:rsid w:val="0036637F"/>
    <w:rsid w:val="003666EE"/>
    <w:rsid w:val="00366EC2"/>
    <w:rsid w:val="00370178"/>
    <w:rsid w:val="0037028D"/>
    <w:rsid w:val="0037072C"/>
    <w:rsid w:val="00370AF8"/>
    <w:rsid w:val="00370B07"/>
    <w:rsid w:val="0037157E"/>
    <w:rsid w:val="003715A8"/>
    <w:rsid w:val="00372B81"/>
    <w:rsid w:val="003755B6"/>
    <w:rsid w:val="00375896"/>
    <w:rsid w:val="00375C92"/>
    <w:rsid w:val="00376EE6"/>
    <w:rsid w:val="0037749B"/>
    <w:rsid w:val="0037749C"/>
    <w:rsid w:val="003775D6"/>
    <w:rsid w:val="0038031D"/>
    <w:rsid w:val="00381304"/>
    <w:rsid w:val="003815A0"/>
    <w:rsid w:val="00381A44"/>
    <w:rsid w:val="003827B9"/>
    <w:rsid w:val="00383524"/>
    <w:rsid w:val="00385F09"/>
    <w:rsid w:val="00391828"/>
    <w:rsid w:val="00393AA0"/>
    <w:rsid w:val="00394A85"/>
    <w:rsid w:val="00394C7E"/>
    <w:rsid w:val="00394F5C"/>
    <w:rsid w:val="0039547E"/>
    <w:rsid w:val="003958E1"/>
    <w:rsid w:val="00396016"/>
    <w:rsid w:val="00397D99"/>
    <w:rsid w:val="003A0088"/>
    <w:rsid w:val="003A03E9"/>
    <w:rsid w:val="003A0F73"/>
    <w:rsid w:val="003A1957"/>
    <w:rsid w:val="003A196D"/>
    <w:rsid w:val="003A1D4D"/>
    <w:rsid w:val="003A4CAD"/>
    <w:rsid w:val="003A4D33"/>
    <w:rsid w:val="003B0A46"/>
    <w:rsid w:val="003B16F8"/>
    <w:rsid w:val="003B2401"/>
    <w:rsid w:val="003B4DCC"/>
    <w:rsid w:val="003B6331"/>
    <w:rsid w:val="003B7936"/>
    <w:rsid w:val="003B7F3E"/>
    <w:rsid w:val="003C23B5"/>
    <w:rsid w:val="003C47AB"/>
    <w:rsid w:val="003D0229"/>
    <w:rsid w:val="003D0A6A"/>
    <w:rsid w:val="003D1917"/>
    <w:rsid w:val="003D1D92"/>
    <w:rsid w:val="003D2B7F"/>
    <w:rsid w:val="003D37CE"/>
    <w:rsid w:val="003D40D3"/>
    <w:rsid w:val="003D4DC8"/>
    <w:rsid w:val="003D577B"/>
    <w:rsid w:val="003D5D32"/>
    <w:rsid w:val="003D5E88"/>
    <w:rsid w:val="003D6380"/>
    <w:rsid w:val="003D6639"/>
    <w:rsid w:val="003E28C3"/>
    <w:rsid w:val="003E2EF7"/>
    <w:rsid w:val="003E33F7"/>
    <w:rsid w:val="003E63C2"/>
    <w:rsid w:val="003F02C0"/>
    <w:rsid w:val="003F1AF5"/>
    <w:rsid w:val="003F334A"/>
    <w:rsid w:val="003F3716"/>
    <w:rsid w:val="003F39C8"/>
    <w:rsid w:val="003F5C41"/>
    <w:rsid w:val="00400800"/>
    <w:rsid w:val="00400A10"/>
    <w:rsid w:val="004011EB"/>
    <w:rsid w:val="00401667"/>
    <w:rsid w:val="00401922"/>
    <w:rsid w:val="004021C5"/>
    <w:rsid w:val="00403B29"/>
    <w:rsid w:val="0040447D"/>
    <w:rsid w:val="00405B9F"/>
    <w:rsid w:val="00410380"/>
    <w:rsid w:val="0041174B"/>
    <w:rsid w:val="00412707"/>
    <w:rsid w:val="00413257"/>
    <w:rsid w:val="00415CBA"/>
    <w:rsid w:val="00417001"/>
    <w:rsid w:val="004201BA"/>
    <w:rsid w:val="00420586"/>
    <w:rsid w:val="00422000"/>
    <w:rsid w:val="00422385"/>
    <w:rsid w:val="004229C8"/>
    <w:rsid w:val="00423C73"/>
    <w:rsid w:val="00424BD0"/>
    <w:rsid w:val="00424F83"/>
    <w:rsid w:val="00425519"/>
    <w:rsid w:val="004258E4"/>
    <w:rsid w:val="00426DD6"/>
    <w:rsid w:val="00427140"/>
    <w:rsid w:val="004273CE"/>
    <w:rsid w:val="004321CA"/>
    <w:rsid w:val="004348B5"/>
    <w:rsid w:val="004354F7"/>
    <w:rsid w:val="00436552"/>
    <w:rsid w:val="00437EDF"/>
    <w:rsid w:val="004404C5"/>
    <w:rsid w:val="00440FB5"/>
    <w:rsid w:val="00442464"/>
    <w:rsid w:val="00442F35"/>
    <w:rsid w:val="0044408F"/>
    <w:rsid w:val="00446177"/>
    <w:rsid w:val="00451283"/>
    <w:rsid w:val="0045264F"/>
    <w:rsid w:val="004527F6"/>
    <w:rsid w:val="0045366F"/>
    <w:rsid w:val="0045472E"/>
    <w:rsid w:val="00454E1A"/>
    <w:rsid w:val="0045579F"/>
    <w:rsid w:val="004569D9"/>
    <w:rsid w:val="004574E0"/>
    <w:rsid w:val="004578CA"/>
    <w:rsid w:val="004621B9"/>
    <w:rsid w:val="00462980"/>
    <w:rsid w:val="00463763"/>
    <w:rsid w:val="0046405B"/>
    <w:rsid w:val="00464309"/>
    <w:rsid w:val="004653D0"/>
    <w:rsid w:val="00465A13"/>
    <w:rsid w:val="00466418"/>
    <w:rsid w:val="0047327C"/>
    <w:rsid w:val="0047569C"/>
    <w:rsid w:val="00475B8A"/>
    <w:rsid w:val="00476992"/>
    <w:rsid w:val="004769EF"/>
    <w:rsid w:val="004772BA"/>
    <w:rsid w:val="0047730F"/>
    <w:rsid w:val="00477C19"/>
    <w:rsid w:val="0048027F"/>
    <w:rsid w:val="004816C3"/>
    <w:rsid w:val="004826BF"/>
    <w:rsid w:val="004833FD"/>
    <w:rsid w:val="004840C8"/>
    <w:rsid w:val="004875DA"/>
    <w:rsid w:val="004879AE"/>
    <w:rsid w:val="004916B8"/>
    <w:rsid w:val="00491960"/>
    <w:rsid w:val="00492B45"/>
    <w:rsid w:val="00492E74"/>
    <w:rsid w:val="004958A9"/>
    <w:rsid w:val="00495D73"/>
    <w:rsid w:val="00497D02"/>
    <w:rsid w:val="004A1F22"/>
    <w:rsid w:val="004A25AE"/>
    <w:rsid w:val="004A2832"/>
    <w:rsid w:val="004A3180"/>
    <w:rsid w:val="004A4285"/>
    <w:rsid w:val="004A47F7"/>
    <w:rsid w:val="004A4DBD"/>
    <w:rsid w:val="004A65C3"/>
    <w:rsid w:val="004A67E5"/>
    <w:rsid w:val="004B1B7C"/>
    <w:rsid w:val="004B2A24"/>
    <w:rsid w:val="004B2CD9"/>
    <w:rsid w:val="004B44BD"/>
    <w:rsid w:val="004B64B8"/>
    <w:rsid w:val="004B745A"/>
    <w:rsid w:val="004C0D51"/>
    <w:rsid w:val="004C135A"/>
    <w:rsid w:val="004C1451"/>
    <w:rsid w:val="004C2778"/>
    <w:rsid w:val="004C3DEA"/>
    <w:rsid w:val="004C3E16"/>
    <w:rsid w:val="004C6842"/>
    <w:rsid w:val="004C6B36"/>
    <w:rsid w:val="004C779E"/>
    <w:rsid w:val="004D07C3"/>
    <w:rsid w:val="004D2D6D"/>
    <w:rsid w:val="004D3277"/>
    <w:rsid w:val="004D4E69"/>
    <w:rsid w:val="004D515D"/>
    <w:rsid w:val="004D56A3"/>
    <w:rsid w:val="004D6650"/>
    <w:rsid w:val="004D6C84"/>
    <w:rsid w:val="004E2901"/>
    <w:rsid w:val="004E39CC"/>
    <w:rsid w:val="004E5D25"/>
    <w:rsid w:val="004F277F"/>
    <w:rsid w:val="004F4321"/>
    <w:rsid w:val="004F46B3"/>
    <w:rsid w:val="004F5320"/>
    <w:rsid w:val="004F7126"/>
    <w:rsid w:val="004F78E7"/>
    <w:rsid w:val="00500DE4"/>
    <w:rsid w:val="00500F8C"/>
    <w:rsid w:val="0050121C"/>
    <w:rsid w:val="00501BCF"/>
    <w:rsid w:val="00503BC2"/>
    <w:rsid w:val="00505AB9"/>
    <w:rsid w:val="00505BA5"/>
    <w:rsid w:val="005061E6"/>
    <w:rsid w:val="00506592"/>
    <w:rsid w:val="00506D6B"/>
    <w:rsid w:val="0050732B"/>
    <w:rsid w:val="00511791"/>
    <w:rsid w:val="00513C71"/>
    <w:rsid w:val="00515255"/>
    <w:rsid w:val="00515857"/>
    <w:rsid w:val="00516381"/>
    <w:rsid w:val="00517455"/>
    <w:rsid w:val="00517752"/>
    <w:rsid w:val="00520C0A"/>
    <w:rsid w:val="00520E2E"/>
    <w:rsid w:val="005216EB"/>
    <w:rsid w:val="0052248F"/>
    <w:rsid w:val="00522AC0"/>
    <w:rsid w:val="00524764"/>
    <w:rsid w:val="00526B3B"/>
    <w:rsid w:val="00526D3F"/>
    <w:rsid w:val="00530FAB"/>
    <w:rsid w:val="00531AC7"/>
    <w:rsid w:val="00531C12"/>
    <w:rsid w:val="00533E6A"/>
    <w:rsid w:val="0053704F"/>
    <w:rsid w:val="00537779"/>
    <w:rsid w:val="00537E6F"/>
    <w:rsid w:val="00540CC2"/>
    <w:rsid w:val="00540DEE"/>
    <w:rsid w:val="005418D4"/>
    <w:rsid w:val="00542484"/>
    <w:rsid w:val="005425FD"/>
    <w:rsid w:val="005437E0"/>
    <w:rsid w:val="00543B78"/>
    <w:rsid w:val="005445AC"/>
    <w:rsid w:val="005455F2"/>
    <w:rsid w:val="00550A91"/>
    <w:rsid w:val="00552D2F"/>
    <w:rsid w:val="005538BF"/>
    <w:rsid w:val="0055597C"/>
    <w:rsid w:val="00555C6B"/>
    <w:rsid w:val="00555F0D"/>
    <w:rsid w:val="0055756C"/>
    <w:rsid w:val="005579B3"/>
    <w:rsid w:val="00557ABC"/>
    <w:rsid w:val="00557AE6"/>
    <w:rsid w:val="00562298"/>
    <w:rsid w:val="0056309C"/>
    <w:rsid w:val="00564389"/>
    <w:rsid w:val="005657F0"/>
    <w:rsid w:val="00566026"/>
    <w:rsid w:val="00567E87"/>
    <w:rsid w:val="00571660"/>
    <w:rsid w:val="00571AB0"/>
    <w:rsid w:val="00572145"/>
    <w:rsid w:val="00573070"/>
    <w:rsid w:val="00573AC5"/>
    <w:rsid w:val="00573CBE"/>
    <w:rsid w:val="00574177"/>
    <w:rsid w:val="00574D0A"/>
    <w:rsid w:val="00575356"/>
    <w:rsid w:val="005762EC"/>
    <w:rsid w:val="005768BF"/>
    <w:rsid w:val="00577AE1"/>
    <w:rsid w:val="00577F2B"/>
    <w:rsid w:val="0058041E"/>
    <w:rsid w:val="00580943"/>
    <w:rsid w:val="00580AFA"/>
    <w:rsid w:val="00580C05"/>
    <w:rsid w:val="00581133"/>
    <w:rsid w:val="00582B26"/>
    <w:rsid w:val="005830EB"/>
    <w:rsid w:val="005834DC"/>
    <w:rsid w:val="00586B09"/>
    <w:rsid w:val="005878DD"/>
    <w:rsid w:val="005912A2"/>
    <w:rsid w:val="005929FF"/>
    <w:rsid w:val="00594469"/>
    <w:rsid w:val="00596D7A"/>
    <w:rsid w:val="00597232"/>
    <w:rsid w:val="00597566"/>
    <w:rsid w:val="00597619"/>
    <w:rsid w:val="005A068A"/>
    <w:rsid w:val="005A06FD"/>
    <w:rsid w:val="005A0ADA"/>
    <w:rsid w:val="005A12CB"/>
    <w:rsid w:val="005A2E41"/>
    <w:rsid w:val="005A3A98"/>
    <w:rsid w:val="005A4927"/>
    <w:rsid w:val="005A4986"/>
    <w:rsid w:val="005A5925"/>
    <w:rsid w:val="005A5DE9"/>
    <w:rsid w:val="005B0B4C"/>
    <w:rsid w:val="005B2840"/>
    <w:rsid w:val="005B2D47"/>
    <w:rsid w:val="005B33C8"/>
    <w:rsid w:val="005B390A"/>
    <w:rsid w:val="005B4A30"/>
    <w:rsid w:val="005B5033"/>
    <w:rsid w:val="005B52BD"/>
    <w:rsid w:val="005B6F1D"/>
    <w:rsid w:val="005B7206"/>
    <w:rsid w:val="005B7A40"/>
    <w:rsid w:val="005C0F80"/>
    <w:rsid w:val="005C0FDC"/>
    <w:rsid w:val="005C120E"/>
    <w:rsid w:val="005C4D48"/>
    <w:rsid w:val="005C5256"/>
    <w:rsid w:val="005C5ADF"/>
    <w:rsid w:val="005C6A9A"/>
    <w:rsid w:val="005C6B68"/>
    <w:rsid w:val="005C7432"/>
    <w:rsid w:val="005C7A7A"/>
    <w:rsid w:val="005D03C9"/>
    <w:rsid w:val="005D08E7"/>
    <w:rsid w:val="005D131F"/>
    <w:rsid w:val="005D25C6"/>
    <w:rsid w:val="005D2A44"/>
    <w:rsid w:val="005D4CB2"/>
    <w:rsid w:val="005D4E41"/>
    <w:rsid w:val="005D5DEB"/>
    <w:rsid w:val="005D753B"/>
    <w:rsid w:val="005D7E19"/>
    <w:rsid w:val="005E01A6"/>
    <w:rsid w:val="005E1F19"/>
    <w:rsid w:val="005E2B5C"/>
    <w:rsid w:val="005F1F3A"/>
    <w:rsid w:val="005F23C5"/>
    <w:rsid w:val="005F2D38"/>
    <w:rsid w:val="005F32BC"/>
    <w:rsid w:val="005F33EB"/>
    <w:rsid w:val="005F3B20"/>
    <w:rsid w:val="005F3CDE"/>
    <w:rsid w:val="005F5001"/>
    <w:rsid w:val="005F656D"/>
    <w:rsid w:val="005F79AC"/>
    <w:rsid w:val="00600208"/>
    <w:rsid w:val="006026AA"/>
    <w:rsid w:val="00602916"/>
    <w:rsid w:val="00604155"/>
    <w:rsid w:val="00604566"/>
    <w:rsid w:val="00604AF5"/>
    <w:rsid w:val="00606430"/>
    <w:rsid w:val="00606D2C"/>
    <w:rsid w:val="006070AB"/>
    <w:rsid w:val="00607148"/>
    <w:rsid w:val="00607800"/>
    <w:rsid w:val="00610495"/>
    <w:rsid w:val="0061099B"/>
    <w:rsid w:val="00611032"/>
    <w:rsid w:val="00611BCD"/>
    <w:rsid w:val="00611E15"/>
    <w:rsid w:val="00612AFD"/>
    <w:rsid w:val="006135F2"/>
    <w:rsid w:val="0061367D"/>
    <w:rsid w:val="00616B36"/>
    <w:rsid w:val="00616D0C"/>
    <w:rsid w:val="00617429"/>
    <w:rsid w:val="00620949"/>
    <w:rsid w:val="00622172"/>
    <w:rsid w:val="00622C8B"/>
    <w:rsid w:val="00626B09"/>
    <w:rsid w:val="006270D5"/>
    <w:rsid w:val="006274B3"/>
    <w:rsid w:val="00627758"/>
    <w:rsid w:val="00627C3C"/>
    <w:rsid w:val="0063020D"/>
    <w:rsid w:val="006308CE"/>
    <w:rsid w:val="00631FD4"/>
    <w:rsid w:val="00632B24"/>
    <w:rsid w:val="006331A6"/>
    <w:rsid w:val="006337F1"/>
    <w:rsid w:val="006351B8"/>
    <w:rsid w:val="00636ED7"/>
    <w:rsid w:val="006404A6"/>
    <w:rsid w:val="0064109A"/>
    <w:rsid w:val="00641F15"/>
    <w:rsid w:val="00642BD9"/>
    <w:rsid w:val="00645D42"/>
    <w:rsid w:val="00646915"/>
    <w:rsid w:val="00646CCD"/>
    <w:rsid w:val="00647600"/>
    <w:rsid w:val="006502B3"/>
    <w:rsid w:val="006502D2"/>
    <w:rsid w:val="0065056B"/>
    <w:rsid w:val="0065333B"/>
    <w:rsid w:val="00653411"/>
    <w:rsid w:val="00654E4E"/>
    <w:rsid w:val="00656285"/>
    <w:rsid w:val="006575B1"/>
    <w:rsid w:val="0066055D"/>
    <w:rsid w:val="00660634"/>
    <w:rsid w:val="0066072E"/>
    <w:rsid w:val="006608EA"/>
    <w:rsid w:val="00660E24"/>
    <w:rsid w:val="00663271"/>
    <w:rsid w:val="00666385"/>
    <w:rsid w:val="006708EB"/>
    <w:rsid w:val="00670E80"/>
    <w:rsid w:val="006714E1"/>
    <w:rsid w:val="0067159C"/>
    <w:rsid w:val="00671B4F"/>
    <w:rsid w:val="006721EB"/>
    <w:rsid w:val="00672426"/>
    <w:rsid w:val="00674925"/>
    <w:rsid w:val="006756DD"/>
    <w:rsid w:val="00677098"/>
    <w:rsid w:val="00680718"/>
    <w:rsid w:val="00681583"/>
    <w:rsid w:val="00682CED"/>
    <w:rsid w:val="0068369A"/>
    <w:rsid w:val="00685657"/>
    <w:rsid w:val="00686658"/>
    <w:rsid w:val="00686712"/>
    <w:rsid w:val="00687B9B"/>
    <w:rsid w:val="00690965"/>
    <w:rsid w:val="00691B21"/>
    <w:rsid w:val="00693976"/>
    <w:rsid w:val="00693A77"/>
    <w:rsid w:val="00693B3E"/>
    <w:rsid w:val="00693CBB"/>
    <w:rsid w:val="00693E60"/>
    <w:rsid w:val="006949B8"/>
    <w:rsid w:val="00696012"/>
    <w:rsid w:val="006A1E1D"/>
    <w:rsid w:val="006A2651"/>
    <w:rsid w:val="006A297F"/>
    <w:rsid w:val="006A3C19"/>
    <w:rsid w:val="006A3F49"/>
    <w:rsid w:val="006A6B72"/>
    <w:rsid w:val="006A72DE"/>
    <w:rsid w:val="006B0708"/>
    <w:rsid w:val="006B0909"/>
    <w:rsid w:val="006B11BF"/>
    <w:rsid w:val="006B1C61"/>
    <w:rsid w:val="006B3040"/>
    <w:rsid w:val="006B3D48"/>
    <w:rsid w:val="006B49B1"/>
    <w:rsid w:val="006B4E7A"/>
    <w:rsid w:val="006B4F17"/>
    <w:rsid w:val="006B68CB"/>
    <w:rsid w:val="006B7887"/>
    <w:rsid w:val="006C00D4"/>
    <w:rsid w:val="006C124F"/>
    <w:rsid w:val="006C29FD"/>
    <w:rsid w:val="006C4C85"/>
    <w:rsid w:val="006C536B"/>
    <w:rsid w:val="006C7DAB"/>
    <w:rsid w:val="006D01F1"/>
    <w:rsid w:val="006D085C"/>
    <w:rsid w:val="006D11A0"/>
    <w:rsid w:val="006D20D2"/>
    <w:rsid w:val="006D36D5"/>
    <w:rsid w:val="006D3EC9"/>
    <w:rsid w:val="006D6AB3"/>
    <w:rsid w:val="006E0356"/>
    <w:rsid w:val="006E16DE"/>
    <w:rsid w:val="006E1FB8"/>
    <w:rsid w:val="006E2901"/>
    <w:rsid w:val="006E3C37"/>
    <w:rsid w:val="006E3E99"/>
    <w:rsid w:val="006E4515"/>
    <w:rsid w:val="006E506A"/>
    <w:rsid w:val="006E58E0"/>
    <w:rsid w:val="006E70A4"/>
    <w:rsid w:val="006F01C8"/>
    <w:rsid w:val="006F0EA2"/>
    <w:rsid w:val="006F215B"/>
    <w:rsid w:val="006F2EA0"/>
    <w:rsid w:val="006F468D"/>
    <w:rsid w:val="006F5306"/>
    <w:rsid w:val="006F56CB"/>
    <w:rsid w:val="006F5A71"/>
    <w:rsid w:val="006F64C6"/>
    <w:rsid w:val="006F6CB8"/>
    <w:rsid w:val="006F723C"/>
    <w:rsid w:val="006F7BE3"/>
    <w:rsid w:val="00700C1F"/>
    <w:rsid w:val="00701093"/>
    <w:rsid w:val="00701207"/>
    <w:rsid w:val="00701474"/>
    <w:rsid w:val="00702C29"/>
    <w:rsid w:val="00703511"/>
    <w:rsid w:val="007037E5"/>
    <w:rsid w:val="0070401F"/>
    <w:rsid w:val="00705690"/>
    <w:rsid w:val="00706558"/>
    <w:rsid w:val="007114F7"/>
    <w:rsid w:val="00711D4B"/>
    <w:rsid w:val="007133B8"/>
    <w:rsid w:val="00713BC2"/>
    <w:rsid w:val="0071460C"/>
    <w:rsid w:val="007146B0"/>
    <w:rsid w:val="00714E46"/>
    <w:rsid w:val="00716733"/>
    <w:rsid w:val="0071784C"/>
    <w:rsid w:val="00721AC9"/>
    <w:rsid w:val="007242CD"/>
    <w:rsid w:val="007245FB"/>
    <w:rsid w:val="00724657"/>
    <w:rsid w:val="00724CEB"/>
    <w:rsid w:val="0072554A"/>
    <w:rsid w:val="007255F3"/>
    <w:rsid w:val="00725EF8"/>
    <w:rsid w:val="00730149"/>
    <w:rsid w:val="0073025E"/>
    <w:rsid w:val="0073115B"/>
    <w:rsid w:val="007319E3"/>
    <w:rsid w:val="00732025"/>
    <w:rsid w:val="00733153"/>
    <w:rsid w:val="007342FD"/>
    <w:rsid w:val="007359F3"/>
    <w:rsid w:val="00736862"/>
    <w:rsid w:val="0073774A"/>
    <w:rsid w:val="0074113C"/>
    <w:rsid w:val="00741384"/>
    <w:rsid w:val="00743F0D"/>
    <w:rsid w:val="00743F2C"/>
    <w:rsid w:val="00746CED"/>
    <w:rsid w:val="007471A4"/>
    <w:rsid w:val="00750EB8"/>
    <w:rsid w:val="00753C24"/>
    <w:rsid w:val="0075413F"/>
    <w:rsid w:val="007549E7"/>
    <w:rsid w:val="00755973"/>
    <w:rsid w:val="00755E97"/>
    <w:rsid w:val="00756B65"/>
    <w:rsid w:val="0075729F"/>
    <w:rsid w:val="007577D5"/>
    <w:rsid w:val="0076003B"/>
    <w:rsid w:val="00760147"/>
    <w:rsid w:val="00761BEE"/>
    <w:rsid w:val="00762F09"/>
    <w:rsid w:val="007633B8"/>
    <w:rsid w:val="007637DC"/>
    <w:rsid w:val="007653A7"/>
    <w:rsid w:val="007664A3"/>
    <w:rsid w:val="00766BC0"/>
    <w:rsid w:val="00767849"/>
    <w:rsid w:val="00767C4A"/>
    <w:rsid w:val="007702D0"/>
    <w:rsid w:val="00771792"/>
    <w:rsid w:val="00771D2E"/>
    <w:rsid w:val="007740A4"/>
    <w:rsid w:val="00774299"/>
    <w:rsid w:val="0077667D"/>
    <w:rsid w:val="00776AEF"/>
    <w:rsid w:val="00777336"/>
    <w:rsid w:val="0078141C"/>
    <w:rsid w:val="00782564"/>
    <w:rsid w:val="0078369F"/>
    <w:rsid w:val="00784ADA"/>
    <w:rsid w:val="00785A53"/>
    <w:rsid w:val="007863DB"/>
    <w:rsid w:val="00787185"/>
    <w:rsid w:val="00787794"/>
    <w:rsid w:val="00790FE4"/>
    <w:rsid w:val="0079150F"/>
    <w:rsid w:val="00792EA6"/>
    <w:rsid w:val="0079372B"/>
    <w:rsid w:val="007944D4"/>
    <w:rsid w:val="0079454D"/>
    <w:rsid w:val="00794BDA"/>
    <w:rsid w:val="0079533C"/>
    <w:rsid w:val="00796120"/>
    <w:rsid w:val="00797526"/>
    <w:rsid w:val="007A0620"/>
    <w:rsid w:val="007A210A"/>
    <w:rsid w:val="007A4D13"/>
    <w:rsid w:val="007A64B1"/>
    <w:rsid w:val="007B0555"/>
    <w:rsid w:val="007B1890"/>
    <w:rsid w:val="007B233B"/>
    <w:rsid w:val="007B33DE"/>
    <w:rsid w:val="007B6424"/>
    <w:rsid w:val="007B7BB9"/>
    <w:rsid w:val="007C1485"/>
    <w:rsid w:val="007C35EC"/>
    <w:rsid w:val="007C3F8A"/>
    <w:rsid w:val="007C5B0F"/>
    <w:rsid w:val="007C7A63"/>
    <w:rsid w:val="007D0358"/>
    <w:rsid w:val="007D066E"/>
    <w:rsid w:val="007D1C40"/>
    <w:rsid w:val="007D2B43"/>
    <w:rsid w:val="007D2F45"/>
    <w:rsid w:val="007D31FB"/>
    <w:rsid w:val="007D3BB9"/>
    <w:rsid w:val="007D3CD6"/>
    <w:rsid w:val="007D42D1"/>
    <w:rsid w:val="007D502C"/>
    <w:rsid w:val="007D587D"/>
    <w:rsid w:val="007D75CF"/>
    <w:rsid w:val="007E0DE6"/>
    <w:rsid w:val="007E13BF"/>
    <w:rsid w:val="007E3036"/>
    <w:rsid w:val="007E4DB4"/>
    <w:rsid w:val="007E4E3E"/>
    <w:rsid w:val="007E5143"/>
    <w:rsid w:val="007E5848"/>
    <w:rsid w:val="007E5945"/>
    <w:rsid w:val="007E7868"/>
    <w:rsid w:val="007F0820"/>
    <w:rsid w:val="007F0CCF"/>
    <w:rsid w:val="007F2E68"/>
    <w:rsid w:val="007F3D67"/>
    <w:rsid w:val="007F448B"/>
    <w:rsid w:val="007F501E"/>
    <w:rsid w:val="007F5483"/>
    <w:rsid w:val="007F5865"/>
    <w:rsid w:val="007F74AC"/>
    <w:rsid w:val="008004F6"/>
    <w:rsid w:val="00800DA0"/>
    <w:rsid w:val="00801D4A"/>
    <w:rsid w:val="00801ECF"/>
    <w:rsid w:val="00803589"/>
    <w:rsid w:val="008051B7"/>
    <w:rsid w:val="00805EA6"/>
    <w:rsid w:val="00806710"/>
    <w:rsid w:val="00807FD8"/>
    <w:rsid w:val="00810DDC"/>
    <w:rsid w:val="00811015"/>
    <w:rsid w:val="0081253F"/>
    <w:rsid w:val="0081307E"/>
    <w:rsid w:val="008135D0"/>
    <w:rsid w:val="00814A30"/>
    <w:rsid w:val="0081699B"/>
    <w:rsid w:val="00820992"/>
    <w:rsid w:val="00822823"/>
    <w:rsid w:val="00823189"/>
    <w:rsid w:val="0082424B"/>
    <w:rsid w:val="0082471C"/>
    <w:rsid w:val="008247B7"/>
    <w:rsid w:val="00824E29"/>
    <w:rsid w:val="00825172"/>
    <w:rsid w:val="008317A0"/>
    <w:rsid w:val="00832807"/>
    <w:rsid w:val="008333F6"/>
    <w:rsid w:val="00834203"/>
    <w:rsid w:val="00834EC7"/>
    <w:rsid w:val="008352F3"/>
    <w:rsid w:val="00836A8F"/>
    <w:rsid w:val="00841422"/>
    <w:rsid w:val="008420E6"/>
    <w:rsid w:val="00842A1A"/>
    <w:rsid w:val="008433FD"/>
    <w:rsid w:val="008439CC"/>
    <w:rsid w:val="00843D0C"/>
    <w:rsid w:val="00843E0F"/>
    <w:rsid w:val="00843FA6"/>
    <w:rsid w:val="00844399"/>
    <w:rsid w:val="00844661"/>
    <w:rsid w:val="00844AF8"/>
    <w:rsid w:val="008464F7"/>
    <w:rsid w:val="00846B13"/>
    <w:rsid w:val="00847F36"/>
    <w:rsid w:val="00850E0A"/>
    <w:rsid w:val="0085104A"/>
    <w:rsid w:val="00851446"/>
    <w:rsid w:val="00852EFC"/>
    <w:rsid w:val="00853836"/>
    <w:rsid w:val="00854158"/>
    <w:rsid w:val="0085475B"/>
    <w:rsid w:val="00854E1B"/>
    <w:rsid w:val="00855D12"/>
    <w:rsid w:val="0085635D"/>
    <w:rsid w:val="00856B1E"/>
    <w:rsid w:val="00856E9E"/>
    <w:rsid w:val="00860780"/>
    <w:rsid w:val="00864DDA"/>
    <w:rsid w:val="00864FCC"/>
    <w:rsid w:val="00865A9C"/>
    <w:rsid w:val="00865BFB"/>
    <w:rsid w:val="00867E3F"/>
    <w:rsid w:val="0087217A"/>
    <w:rsid w:val="00873277"/>
    <w:rsid w:val="00874CF4"/>
    <w:rsid w:val="00875401"/>
    <w:rsid w:val="008758EC"/>
    <w:rsid w:val="00875BEA"/>
    <w:rsid w:val="008813AB"/>
    <w:rsid w:val="00881B08"/>
    <w:rsid w:val="00883124"/>
    <w:rsid w:val="00885C8D"/>
    <w:rsid w:val="00886033"/>
    <w:rsid w:val="00886D10"/>
    <w:rsid w:val="00887EF5"/>
    <w:rsid w:val="00893E2D"/>
    <w:rsid w:val="00894A7A"/>
    <w:rsid w:val="008960B8"/>
    <w:rsid w:val="00896310"/>
    <w:rsid w:val="00896D92"/>
    <w:rsid w:val="008A090E"/>
    <w:rsid w:val="008A0C7B"/>
    <w:rsid w:val="008A0FBE"/>
    <w:rsid w:val="008A2150"/>
    <w:rsid w:val="008A265E"/>
    <w:rsid w:val="008A3940"/>
    <w:rsid w:val="008A52F5"/>
    <w:rsid w:val="008A614B"/>
    <w:rsid w:val="008A7104"/>
    <w:rsid w:val="008B09E7"/>
    <w:rsid w:val="008B102B"/>
    <w:rsid w:val="008B140E"/>
    <w:rsid w:val="008B7D94"/>
    <w:rsid w:val="008C16F0"/>
    <w:rsid w:val="008C2034"/>
    <w:rsid w:val="008C3222"/>
    <w:rsid w:val="008C35A1"/>
    <w:rsid w:val="008C3DE1"/>
    <w:rsid w:val="008C4537"/>
    <w:rsid w:val="008C457E"/>
    <w:rsid w:val="008C53D9"/>
    <w:rsid w:val="008C626F"/>
    <w:rsid w:val="008C662A"/>
    <w:rsid w:val="008D062C"/>
    <w:rsid w:val="008D0EFC"/>
    <w:rsid w:val="008D1230"/>
    <w:rsid w:val="008D18D6"/>
    <w:rsid w:val="008D2619"/>
    <w:rsid w:val="008D3469"/>
    <w:rsid w:val="008D3B19"/>
    <w:rsid w:val="008D3D2C"/>
    <w:rsid w:val="008D4932"/>
    <w:rsid w:val="008D4CC7"/>
    <w:rsid w:val="008D5616"/>
    <w:rsid w:val="008D577E"/>
    <w:rsid w:val="008D6790"/>
    <w:rsid w:val="008D6D4E"/>
    <w:rsid w:val="008D7401"/>
    <w:rsid w:val="008E1159"/>
    <w:rsid w:val="008E271A"/>
    <w:rsid w:val="008E3708"/>
    <w:rsid w:val="008E4381"/>
    <w:rsid w:val="008E4430"/>
    <w:rsid w:val="008E4DDF"/>
    <w:rsid w:val="008E5FC6"/>
    <w:rsid w:val="008E60EA"/>
    <w:rsid w:val="008E7439"/>
    <w:rsid w:val="008E7BFD"/>
    <w:rsid w:val="008F0DE5"/>
    <w:rsid w:val="008F0F48"/>
    <w:rsid w:val="008F235E"/>
    <w:rsid w:val="008F24A6"/>
    <w:rsid w:val="008F2AB5"/>
    <w:rsid w:val="008F2F1D"/>
    <w:rsid w:val="008F38DD"/>
    <w:rsid w:val="008F4D0B"/>
    <w:rsid w:val="00900225"/>
    <w:rsid w:val="009004D2"/>
    <w:rsid w:val="00900A08"/>
    <w:rsid w:val="0090111B"/>
    <w:rsid w:val="0090239F"/>
    <w:rsid w:val="00902B3B"/>
    <w:rsid w:val="009061B5"/>
    <w:rsid w:val="00907A32"/>
    <w:rsid w:val="0091013F"/>
    <w:rsid w:val="009123E5"/>
    <w:rsid w:val="00913252"/>
    <w:rsid w:val="00914F6A"/>
    <w:rsid w:val="00916016"/>
    <w:rsid w:val="00916D0F"/>
    <w:rsid w:val="00921B0D"/>
    <w:rsid w:val="00923846"/>
    <w:rsid w:val="00923F0B"/>
    <w:rsid w:val="009242D5"/>
    <w:rsid w:val="0092611C"/>
    <w:rsid w:val="00927CA2"/>
    <w:rsid w:val="009321F7"/>
    <w:rsid w:val="00932F73"/>
    <w:rsid w:val="009332D4"/>
    <w:rsid w:val="00935690"/>
    <w:rsid w:val="00936270"/>
    <w:rsid w:val="00936E65"/>
    <w:rsid w:val="00937844"/>
    <w:rsid w:val="00937CA8"/>
    <w:rsid w:val="009400E3"/>
    <w:rsid w:val="009400F5"/>
    <w:rsid w:val="00941DDF"/>
    <w:rsid w:val="00942136"/>
    <w:rsid w:val="009458DA"/>
    <w:rsid w:val="0094751D"/>
    <w:rsid w:val="00951EC2"/>
    <w:rsid w:val="00953AB5"/>
    <w:rsid w:val="009542EE"/>
    <w:rsid w:val="0095527D"/>
    <w:rsid w:val="0096071D"/>
    <w:rsid w:val="0096095C"/>
    <w:rsid w:val="00960A30"/>
    <w:rsid w:val="00961AC8"/>
    <w:rsid w:val="00965E7E"/>
    <w:rsid w:val="00966402"/>
    <w:rsid w:val="009678B7"/>
    <w:rsid w:val="009714F4"/>
    <w:rsid w:val="0097208F"/>
    <w:rsid w:val="00972F15"/>
    <w:rsid w:val="00973A0A"/>
    <w:rsid w:val="0097464D"/>
    <w:rsid w:val="00974E54"/>
    <w:rsid w:val="00975126"/>
    <w:rsid w:val="009766BF"/>
    <w:rsid w:val="00977BA8"/>
    <w:rsid w:val="00977E0D"/>
    <w:rsid w:val="00981CBE"/>
    <w:rsid w:val="0098266A"/>
    <w:rsid w:val="00983241"/>
    <w:rsid w:val="00984E5F"/>
    <w:rsid w:val="009855E9"/>
    <w:rsid w:val="00986E75"/>
    <w:rsid w:val="00986ED3"/>
    <w:rsid w:val="00987FDC"/>
    <w:rsid w:val="009917A5"/>
    <w:rsid w:val="00991B29"/>
    <w:rsid w:val="00991EDF"/>
    <w:rsid w:val="009958EB"/>
    <w:rsid w:val="00996166"/>
    <w:rsid w:val="00996734"/>
    <w:rsid w:val="00997BDE"/>
    <w:rsid w:val="009A026A"/>
    <w:rsid w:val="009A42D0"/>
    <w:rsid w:val="009A5E4C"/>
    <w:rsid w:val="009A68BD"/>
    <w:rsid w:val="009B328E"/>
    <w:rsid w:val="009B3A4D"/>
    <w:rsid w:val="009B3B39"/>
    <w:rsid w:val="009B459D"/>
    <w:rsid w:val="009B4621"/>
    <w:rsid w:val="009B4841"/>
    <w:rsid w:val="009B4E61"/>
    <w:rsid w:val="009B574C"/>
    <w:rsid w:val="009B5E19"/>
    <w:rsid w:val="009B65B7"/>
    <w:rsid w:val="009B6870"/>
    <w:rsid w:val="009B7329"/>
    <w:rsid w:val="009B744F"/>
    <w:rsid w:val="009B7EA5"/>
    <w:rsid w:val="009C0234"/>
    <w:rsid w:val="009C0616"/>
    <w:rsid w:val="009C0A94"/>
    <w:rsid w:val="009C1419"/>
    <w:rsid w:val="009C1DAB"/>
    <w:rsid w:val="009C51C7"/>
    <w:rsid w:val="009C665A"/>
    <w:rsid w:val="009C69F2"/>
    <w:rsid w:val="009C7524"/>
    <w:rsid w:val="009C7AA5"/>
    <w:rsid w:val="009D139C"/>
    <w:rsid w:val="009D1433"/>
    <w:rsid w:val="009D1696"/>
    <w:rsid w:val="009D28F6"/>
    <w:rsid w:val="009D358B"/>
    <w:rsid w:val="009D3853"/>
    <w:rsid w:val="009D5900"/>
    <w:rsid w:val="009D678A"/>
    <w:rsid w:val="009D7101"/>
    <w:rsid w:val="009D7F3C"/>
    <w:rsid w:val="009E0CEE"/>
    <w:rsid w:val="009E4A7E"/>
    <w:rsid w:val="009E5E60"/>
    <w:rsid w:val="009F2D38"/>
    <w:rsid w:val="009F3A60"/>
    <w:rsid w:val="009F3EBB"/>
    <w:rsid w:val="009F6C35"/>
    <w:rsid w:val="009F7313"/>
    <w:rsid w:val="00A00007"/>
    <w:rsid w:val="00A04666"/>
    <w:rsid w:val="00A04C78"/>
    <w:rsid w:val="00A04CCF"/>
    <w:rsid w:val="00A0730C"/>
    <w:rsid w:val="00A0746D"/>
    <w:rsid w:val="00A075D1"/>
    <w:rsid w:val="00A07CA1"/>
    <w:rsid w:val="00A11EA4"/>
    <w:rsid w:val="00A121EA"/>
    <w:rsid w:val="00A14174"/>
    <w:rsid w:val="00A143A1"/>
    <w:rsid w:val="00A1489D"/>
    <w:rsid w:val="00A17646"/>
    <w:rsid w:val="00A2305A"/>
    <w:rsid w:val="00A23385"/>
    <w:rsid w:val="00A239E1"/>
    <w:rsid w:val="00A25069"/>
    <w:rsid w:val="00A2557A"/>
    <w:rsid w:val="00A26C28"/>
    <w:rsid w:val="00A30A91"/>
    <w:rsid w:val="00A30EC9"/>
    <w:rsid w:val="00A3153A"/>
    <w:rsid w:val="00A3251D"/>
    <w:rsid w:val="00A33320"/>
    <w:rsid w:val="00A336EC"/>
    <w:rsid w:val="00A34056"/>
    <w:rsid w:val="00A35DC2"/>
    <w:rsid w:val="00A365F3"/>
    <w:rsid w:val="00A4176C"/>
    <w:rsid w:val="00A41F58"/>
    <w:rsid w:val="00A42424"/>
    <w:rsid w:val="00A45BAF"/>
    <w:rsid w:val="00A4632D"/>
    <w:rsid w:val="00A4679C"/>
    <w:rsid w:val="00A50890"/>
    <w:rsid w:val="00A5143F"/>
    <w:rsid w:val="00A51EE6"/>
    <w:rsid w:val="00A53F70"/>
    <w:rsid w:val="00A5493D"/>
    <w:rsid w:val="00A55550"/>
    <w:rsid w:val="00A56FBC"/>
    <w:rsid w:val="00A5782E"/>
    <w:rsid w:val="00A61D05"/>
    <w:rsid w:val="00A62AB9"/>
    <w:rsid w:val="00A62F9A"/>
    <w:rsid w:val="00A6364F"/>
    <w:rsid w:val="00A63DBA"/>
    <w:rsid w:val="00A64D9F"/>
    <w:rsid w:val="00A67086"/>
    <w:rsid w:val="00A6774E"/>
    <w:rsid w:val="00A71F17"/>
    <w:rsid w:val="00A765BA"/>
    <w:rsid w:val="00A81FCC"/>
    <w:rsid w:val="00A83686"/>
    <w:rsid w:val="00A84009"/>
    <w:rsid w:val="00A841E0"/>
    <w:rsid w:val="00A84C2D"/>
    <w:rsid w:val="00A84E02"/>
    <w:rsid w:val="00A8509E"/>
    <w:rsid w:val="00A865DE"/>
    <w:rsid w:val="00A86BD3"/>
    <w:rsid w:val="00A871CB"/>
    <w:rsid w:val="00A90359"/>
    <w:rsid w:val="00A91AAE"/>
    <w:rsid w:val="00A91C65"/>
    <w:rsid w:val="00A92905"/>
    <w:rsid w:val="00A93B3C"/>
    <w:rsid w:val="00A943BD"/>
    <w:rsid w:val="00A946C0"/>
    <w:rsid w:val="00A95071"/>
    <w:rsid w:val="00A954BB"/>
    <w:rsid w:val="00AA0415"/>
    <w:rsid w:val="00AA36C4"/>
    <w:rsid w:val="00AA3A12"/>
    <w:rsid w:val="00AA413B"/>
    <w:rsid w:val="00AA4763"/>
    <w:rsid w:val="00AA5007"/>
    <w:rsid w:val="00AA6780"/>
    <w:rsid w:val="00AA6B72"/>
    <w:rsid w:val="00AA709D"/>
    <w:rsid w:val="00AA72F1"/>
    <w:rsid w:val="00AB04F0"/>
    <w:rsid w:val="00AB0DA4"/>
    <w:rsid w:val="00AB1116"/>
    <w:rsid w:val="00AB3008"/>
    <w:rsid w:val="00AB33BC"/>
    <w:rsid w:val="00AB47E1"/>
    <w:rsid w:val="00AB4DD7"/>
    <w:rsid w:val="00AB67A4"/>
    <w:rsid w:val="00AB7CBB"/>
    <w:rsid w:val="00AC0B8B"/>
    <w:rsid w:val="00AC282A"/>
    <w:rsid w:val="00AC2E07"/>
    <w:rsid w:val="00AC450C"/>
    <w:rsid w:val="00AC5236"/>
    <w:rsid w:val="00AC7823"/>
    <w:rsid w:val="00AD3D26"/>
    <w:rsid w:val="00AD6086"/>
    <w:rsid w:val="00AD6087"/>
    <w:rsid w:val="00AD745F"/>
    <w:rsid w:val="00AE0B78"/>
    <w:rsid w:val="00AE12C4"/>
    <w:rsid w:val="00AE2EFE"/>
    <w:rsid w:val="00AE4050"/>
    <w:rsid w:val="00AE4B7F"/>
    <w:rsid w:val="00AE4EDD"/>
    <w:rsid w:val="00AE5A95"/>
    <w:rsid w:val="00AE5D2C"/>
    <w:rsid w:val="00AE695B"/>
    <w:rsid w:val="00AE699A"/>
    <w:rsid w:val="00AE6A6E"/>
    <w:rsid w:val="00AE7985"/>
    <w:rsid w:val="00AE7F95"/>
    <w:rsid w:val="00AF03BD"/>
    <w:rsid w:val="00AF1100"/>
    <w:rsid w:val="00AF1DA7"/>
    <w:rsid w:val="00AF2951"/>
    <w:rsid w:val="00AF2EBD"/>
    <w:rsid w:val="00AF3908"/>
    <w:rsid w:val="00AF4081"/>
    <w:rsid w:val="00AF7BF6"/>
    <w:rsid w:val="00B000C6"/>
    <w:rsid w:val="00B0025A"/>
    <w:rsid w:val="00B005FF"/>
    <w:rsid w:val="00B00E29"/>
    <w:rsid w:val="00B02DF7"/>
    <w:rsid w:val="00B03E11"/>
    <w:rsid w:val="00B03F42"/>
    <w:rsid w:val="00B04C92"/>
    <w:rsid w:val="00B05792"/>
    <w:rsid w:val="00B05D74"/>
    <w:rsid w:val="00B06529"/>
    <w:rsid w:val="00B07183"/>
    <w:rsid w:val="00B10E0C"/>
    <w:rsid w:val="00B135F4"/>
    <w:rsid w:val="00B14544"/>
    <w:rsid w:val="00B1555B"/>
    <w:rsid w:val="00B15F67"/>
    <w:rsid w:val="00B15FE7"/>
    <w:rsid w:val="00B20523"/>
    <w:rsid w:val="00B20534"/>
    <w:rsid w:val="00B20CED"/>
    <w:rsid w:val="00B21DD8"/>
    <w:rsid w:val="00B2499C"/>
    <w:rsid w:val="00B24AA0"/>
    <w:rsid w:val="00B255CC"/>
    <w:rsid w:val="00B26134"/>
    <w:rsid w:val="00B2644D"/>
    <w:rsid w:val="00B267E1"/>
    <w:rsid w:val="00B26A92"/>
    <w:rsid w:val="00B274D7"/>
    <w:rsid w:val="00B311CF"/>
    <w:rsid w:val="00B31436"/>
    <w:rsid w:val="00B318EC"/>
    <w:rsid w:val="00B32013"/>
    <w:rsid w:val="00B32DBA"/>
    <w:rsid w:val="00B32F3C"/>
    <w:rsid w:val="00B33063"/>
    <w:rsid w:val="00B34414"/>
    <w:rsid w:val="00B34431"/>
    <w:rsid w:val="00B35894"/>
    <w:rsid w:val="00B35F83"/>
    <w:rsid w:val="00B368FD"/>
    <w:rsid w:val="00B37493"/>
    <w:rsid w:val="00B37BFF"/>
    <w:rsid w:val="00B40719"/>
    <w:rsid w:val="00B41A45"/>
    <w:rsid w:val="00B41F53"/>
    <w:rsid w:val="00B439E1"/>
    <w:rsid w:val="00B441E0"/>
    <w:rsid w:val="00B4718B"/>
    <w:rsid w:val="00B52C25"/>
    <w:rsid w:val="00B52E04"/>
    <w:rsid w:val="00B54406"/>
    <w:rsid w:val="00B5447D"/>
    <w:rsid w:val="00B559A4"/>
    <w:rsid w:val="00B57284"/>
    <w:rsid w:val="00B57FC5"/>
    <w:rsid w:val="00B60004"/>
    <w:rsid w:val="00B61BC1"/>
    <w:rsid w:val="00B65AE2"/>
    <w:rsid w:val="00B65B29"/>
    <w:rsid w:val="00B666E5"/>
    <w:rsid w:val="00B674A3"/>
    <w:rsid w:val="00B716BC"/>
    <w:rsid w:val="00B721E9"/>
    <w:rsid w:val="00B72330"/>
    <w:rsid w:val="00B75D99"/>
    <w:rsid w:val="00B763CF"/>
    <w:rsid w:val="00B7698C"/>
    <w:rsid w:val="00B76F0C"/>
    <w:rsid w:val="00B77A68"/>
    <w:rsid w:val="00B81EBA"/>
    <w:rsid w:val="00B82061"/>
    <w:rsid w:val="00B826C0"/>
    <w:rsid w:val="00B83545"/>
    <w:rsid w:val="00B8593D"/>
    <w:rsid w:val="00B85F45"/>
    <w:rsid w:val="00B86F88"/>
    <w:rsid w:val="00B87356"/>
    <w:rsid w:val="00B8791E"/>
    <w:rsid w:val="00B87F4A"/>
    <w:rsid w:val="00B91210"/>
    <w:rsid w:val="00B918ED"/>
    <w:rsid w:val="00B94399"/>
    <w:rsid w:val="00B9641F"/>
    <w:rsid w:val="00B971D1"/>
    <w:rsid w:val="00B97C48"/>
    <w:rsid w:val="00BA1959"/>
    <w:rsid w:val="00BA3D80"/>
    <w:rsid w:val="00BA4BD1"/>
    <w:rsid w:val="00BB170A"/>
    <w:rsid w:val="00BB1B3D"/>
    <w:rsid w:val="00BB1D03"/>
    <w:rsid w:val="00BB3D50"/>
    <w:rsid w:val="00BB48E5"/>
    <w:rsid w:val="00BB4A02"/>
    <w:rsid w:val="00BB56E5"/>
    <w:rsid w:val="00BB699D"/>
    <w:rsid w:val="00BB73A4"/>
    <w:rsid w:val="00BB74C7"/>
    <w:rsid w:val="00BC24EB"/>
    <w:rsid w:val="00BC25DD"/>
    <w:rsid w:val="00BC25E4"/>
    <w:rsid w:val="00BC3798"/>
    <w:rsid w:val="00BC38F8"/>
    <w:rsid w:val="00BC4A74"/>
    <w:rsid w:val="00BC5319"/>
    <w:rsid w:val="00BC60C6"/>
    <w:rsid w:val="00BC7DF0"/>
    <w:rsid w:val="00BD126D"/>
    <w:rsid w:val="00BD2D3C"/>
    <w:rsid w:val="00BD3A66"/>
    <w:rsid w:val="00BD515E"/>
    <w:rsid w:val="00BD51FD"/>
    <w:rsid w:val="00BD59AB"/>
    <w:rsid w:val="00BE0942"/>
    <w:rsid w:val="00BE0BE8"/>
    <w:rsid w:val="00BE1738"/>
    <w:rsid w:val="00BE19BF"/>
    <w:rsid w:val="00BE2BE6"/>
    <w:rsid w:val="00BE2D1E"/>
    <w:rsid w:val="00BE35D0"/>
    <w:rsid w:val="00BE39FA"/>
    <w:rsid w:val="00BE3BFC"/>
    <w:rsid w:val="00BE3EC0"/>
    <w:rsid w:val="00BE7FC8"/>
    <w:rsid w:val="00BF0BCE"/>
    <w:rsid w:val="00BF4B7E"/>
    <w:rsid w:val="00BF7778"/>
    <w:rsid w:val="00BF7BC8"/>
    <w:rsid w:val="00C008E8"/>
    <w:rsid w:val="00C00E80"/>
    <w:rsid w:val="00C02225"/>
    <w:rsid w:val="00C049DB"/>
    <w:rsid w:val="00C0537D"/>
    <w:rsid w:val="00C067B4"/>
    <w:rsid w:val="00C06BA0"/>
    <w:rsid w:val="00C07614"/>
    <w:rsid w:val="00C07FDB"/>
    <w:rsid w:val="00C10493"/>
    <w:rsid w:val="00C106BA"/>
    <w:rsid w:val="00C129EF"/>
    <w:rsid w:val="00C1337C"/>
    <w:rsid w:val="00C13FF1"/>
    <w:rsid w:val="00C14B9A"/>
    <w:rsid w:val="00C164BE"/>
    <w:rsid w:val="00C166E9"/>
    <w:rsid w:val="00C20B08"/>
    <w:rsid w:val="00C20B48"/>
    <w:rsid w:val="00C20DAD"/>
    <w:rsid w:val="00C2105D"/>
    <w:rsid w:val="00C215F2"/>
    <w:rsid w:val="00C216A0"/>
    <w:rsid w:val="00C23D7A"/>
    <w:rsid w:val="00C24988"/>
    <w:rsid w:val="00C2613A"/>
    <w:rsid w:val="00C26843"/>
    <w:rsid w:val="00C30041"/>
    <w:rsid w:val="00C30BC8"/>
    <w:rsid w:val="00C314A1"/>
    <w:rsid w:val="00C328BC"/>
    <w:rsid w:val="00C33185"/>
    <w:rsid w:val="00C336E1"/>
    <w:rsid w:val="00C34003"/>
    <w:rsid w:val="00C3443A"/>
    <w:rsid w:val="00C35078"/>
    <w:rsid w:val="00C35327"/>
    <w:rsid w:val="00C35FEC"/>
    <w:rsid w:val="00C3621A"/>
    <w:rsid w:val="00C36431"/>
    <w:rsid w:val="00C40C28"/>
    <w:rsid w:val="00C42854"/>
    <w:rsid w:val="00C43CA4"/>
    <w:rsid w:val="00C45268"/>
    <w:rsid w:val="00C4562E"/>
    <w:rsid w:val="00C45EC4"/>
    <w:rsid w:val="00C4699C"/>
    <w:rsid w:val="00C518EC"/>
    <w:rsid w:val="00C51DF2"/>
    <w:rsid w:val="00C549F9"/>
    <w:rsid w:val="00C555C8"/>
    <w:rsid w:val="00C565E6"/>
    <w:rsid w:val="00C5758E"/>
    <w:rsid w:val="00C63006"/>
    <w:rsid w:val="00C64114"/>
    <w:rsid w:val="00C66011"/>
    <w:rsid w:val="00C66B1A"/>
    <w:rsid w:val="00C66F50"/>
    <w:rsid w:val="00C678C2"/>
    <w:rsid w:val="00C742C4"/>
    <w:rsid w:val="00C74CCB"/>
    <w:rsid w:val="00C74FAD"/>
    <w:rsid w:val="00C75353"/>
    <w:rsid w:val="00C770F4"/>
    <w:rsid w:val="00C8015A"/>
    <w:rsid w:val="00C822FC"/>
    <w:rsid w:val="00C827FC"/>
    <w:rsid w:val="00C828BC"/>
    <w:rsid w:val="00C83EC6"/>
    <w:rsid w:val="00C86481"/>
    <w:rsid w:val="00C8720F"/>
    <w:rsid w:val="00C87507"/>
    <w:rsid w:val="00C902A7"/>
    <w:rsid w:val="00C920F6"/>
    <w:rsid w:val="00C954EB"/>
    <w:rsid w:val="00CA0B6D"/>
    <w:rsid w:val="00CA1A05"/>
    <w:rsid w:val="00CA2A47"/>
    <w:rsid w:val="00CA518B"/>
    <w:rsid w:val="00CA671C"/>
    <w:rsid w:val="00CA6A63"/>
    <w:rsid w:val="00CA7676"/>
    <w:rsid w:val="00CA7718"/>
    <w:rsid w:val="00CB0E17"/>
    <w:rsid w:val="00CB1EA1"/>
    <w:rsid w:val="00CB288C"/>
    <w:rsid w:val="00CB3077"/>
    <w:rsid w:val="00CB3896"/>
    <w:rsid w:val="00CB38FB"/>
    <w:rsid w:val="00CB637E"/>
    <w:rsid w:val="00CB6419"/>
    <w:rsid w:val="00CC0A3F"/>
    <w:rsid w:val="00CC0BC0"/>
    <w:rsid w:val="00CC264F"/>
    <w:rsid w:val="00CC2E1D"/>
    <w:rsid w:val="00CC3DA1"/>
    <w:rsid w:val="00CC4FD7"/>
    <w:rsid w:val="00CC5FE3"/>
    <w:rsid w:val="00CC61E0"/>
    <w:rsid w:val="00CC628D"/>
    <w:rsid w:val="00CC77BF"/>
    <w:rsid w:val="00CD0CAB"/>
    <w:rsid w:val="00CD290C"/>
    <w:rsid w:val="00CD35C5"/>
    <w:rsid w:val="00CD44E2"/>
    <w:rsid w:val="00CD4C06"/>
    <w:rsid w:val="00CD4EAB"/>
    <w:rsid w:val="00CD5BA4"/>
    <w:rsid w:val="00CD5FAE"/>
    <w:rsid w:val="00CD682B"/>
    <w:rsid w:val="00CD6A9A"/>
    <w:rsid w:val="00CD7BD1"/>
    <w:rsid w:val="00CE16D0"/>
    <w:rsid w:val="00CE30C5"/>
    <w:rsid w:val="00CE404D"/>
    <w:rsid w:val="00CE47AA"/>
    <w:rsid w:val="00CE4AB3"/>
    <w:rsid w:val="00CE57A7"/>
    <w:rsid w:val="00CE5A1D"/>
    <w:rsid w:val="00CE669C"/>
    <w:rsid w:val="00CF0993"/>
    <w:rsid w:val="00CF0B00"/>
    <w:rsid w:val="00CF0F32"/>
    <w:rsid w:val="00CF15DC"/>
    <w:rsid w:val="00CF165E"/>
    <w:rsid w:val="00CF2936"/>
    <w:rsid w:val="00CF2A81"/>
    <w:rsid w:val="00CF3BDA"/>
    <w:rsid w:val="00D00DF8"/>
    <w:rsid w:val="00D01DDD"/>
    <w:rsid w:val="00D01E58"/>
    <w:rsid w:val="00D04106"/>
    <w:rsid w:val="00D05B95"/>
    <w:rsid w:val="00D0770F"/>
    <w:rsid w:val="00D07891"/>
    <w:rsid w:val="00D10AE9"/>
    <w:rsid w:val="00D10C63"/>
    <w:rsid w:val="00D147A9"/>
    <w:rsid w:val="00D14FAA"/>
    <w:rsid w:val="00D175B3"/>
    <w:rsid w:val="00D17909"/>
    <w:rsid w:val="00D200E2"/>
    <w:rsid w:val="00D218D2"/>
    <w:rsid w:val="00D22FC4"/>
    <w:rsid w:val="00D2566D"/>
    <w:rsid w:val="00D25BAB"/>
    <w:rsid w:val="00D26186"/>
    <w:rsid w:val="00D269E5"/>
    <w:rsid w:val="00D311D5"/>
    <w:rsid w:val="00D313E5"/>
    <w:rsid w:val="00D315C6"/>
    <w:rsid w:val="00D31A97"/>
    <w:rsid w:val="00D321D5"/>
    <w:rsid w:val="00D33536"/>
    <w:rsid w:val="00D34506"/>
    <w:rsid w:val="00D34657"/>
    <w:rsid w:val="00D34904"/>
    <w:rsid w:val="00D407C9"/>
    <w:rsid w:val="00D40D18"/>
    <w:rsid w:val="00D44670"/>
    <w:rsid w:val="00D45710"/>
    <w:rsid w:val="00D45E9C"/>
    <w:rsid w:val="00D46BDC"/>
    <w:rsid w:val="00D470C7"/>
    <w:rsid w:val="00D51AE1"/>
    <w:rsid w:val="00D51D01"/>
    <w:rsid w:val="00D54002"/>
    <w:rsid w:val="00D570A6"/>
    <w:rsid w:val="00D57EE5"/>
    <w:rsid w:val="00D643D6"/>
    <w:rsid w:val="00D67987"/>
    <w:rsid w:val="00D705DB"/>
    <w:rsid w:val="00D7393E"/>
    <w:rsid w:val="00D75044"/>
    <w:rsid w:val="00D75A16"/>
    <w:rsid w:val="00D76A2D"/>
    <w:rsid w:val="00D76E01"/>
    <w:rsid w:val="00D7738D"/>
    <w:rsid w:val="00D8031C"/>
    <w:rsid w:val="00D80389"/>
    <w:rsid w:val="00D81580"/>
    <w:rsid w:val="00D837F6"/>
    <w:rsid w:val="00D845DF"/>
    <w:rsid w:val="00D84FE0"/>
    <w:rsid w:val="00D850C2"/>
    <w:rsid w:val="00D857EF"/>
    <w:rsid w:val="00D86C96"/>
    <w:rsid w:val="00D873F4"/>
    <w:rsid w:val="00D87849"/>
    <w:rsid w:val="00D901A2"/>
    <w:rsid w:val="00D90976"/>
    <w:rsid w:val="00D917C8"/>
    <w:rsid w:val="00D91E31"/>
    <w:rsid w:val="00D93CC9"/>
    <w:rsid w:val="00D94020"/>
    <w:rsid w:val="00D942EB"/>
    <w:rsid w:val="00D94D00"/>
    <w:rsid w:val="00D9545A"/>
    <w:rsid w:val="00D962FB"/>
    <w:rsid w:val="00D96E6F"/>
    <w:rsid w:val="00DA1021"/>
    <w:rsid w:val="00DA1285"/>
    <w:rsid w:val="00DA245D"/>
    <w:rsid w:val="00DA397B"/>
    <w:rsid w:val="00DA5E53"/>
    <w:rsid w:val="00DA6D75"/>
    <w:rsid w:val="00DA72D8"/>
    <w:rsid w:val="00DB2DE0"/>
    <w:rsid w:val="00DB30F6"/>
    <w:rsid w:val="00DB31EF"/>
    <w:rsid w:val="00DB4167"/>
    <w:rsid w:val="00DB4463"/>
    <w:rsid w:val="00DB526C"/>
    <w:rsid w:val="00DB56CE"/>
    <w:rsid w:val="00DB5DEF"/>
    <w:rsid w:val="00DC0C97"/>
    <w:rsid w:val="00DC2042"/>
    <w:rsid w:val="00DC22F8"/>
    <w:rsid w:val="00DC33F0"/>
    <w:rsid w:val="00DC49A5"/>
    <w:rsid w:val="00DC5A69"/>
    <w:rsid w:val="00DD0664"/>
    <w:rsid w:val="00DD0C7A"/>
    <w:rsid w:val="00DD0CC9"/>
    <w:rsid w:val="00DD44A7"/>
    <w:rsid w:val="00DD4D9A"/>
    <w:rsid w:val="00DD7A77"/>
    <w:rsid w:val="00DE0A38"/>
    <w:rsid w:val="00DE1B44"/>
    <w:rsid w:val="00DE2475"/>
    <w:rsid w:val="00DE2729"/>
    <w:rsid w:val="00DE6354"/>
    <w:rsid w:val="00DF14E8"/>
    <w:rsid w:val="00DF15CA"/>
    <w:rsid w:val="00DF2464"/>
    <w:rsid w:val="00DF27E3"/>
    <w:rsid w:val="00DF635D"/>
    <w:rsid w:val="00DF63F0"/>
    <w:rsid w:val="00DF6718"/>
    <w:rsid w:val="00DF7746"/>
    <w:rsid w:val="00E00731"/>
    <w:rsid w:val="00E00EE0"/>
    <w:rsid w:val="00E016BF"/>
    <w:rsid w:val="00E0211D"/>
    <w:rsid w:val="00E03617"/>
    <w:rsid w:val="00E03661"/>
    <w:rsid w:val="00E05EE2"/>
    <w:rsid w:val="00E07E65"/>
    <w:rsid w:val="00E106B1"/>
    <w:rsid w:val="00E12302"/>
    <w:rsid w:val="00E13A09"/>
    <w:rsid w:val="00E1490C"/>
    <w:rsid w:val="00E16824"/>
    <w:rsid w:val="00E2026E"/>
    <w:rsid w:val="00E205E0"/>
    <w:rsid w:val="00E20A99"/>
    <w:rsid w:val="00E212E3"/>
    <w:rsid w:val="00E21722"/>
    <w:rsid w:val="00E23340"/>
    <w:rsid w:val="00E24071"/>
    <w:rsid w:val="00E24557"/>
    <w:rsid w:val="00E249A6"/>
    <w:rsid w:val="00E24AF5"/>
    <w:rsid w:val="00E24EE0"/>
    <w:rsid w:val="00E25098"/>
    <w:rsid w:val="00E25BCC"/>
    <w:rsid w:val="00E26ADE"/>
    <w:rsid w:val="00E309D3"/>
    <w:rsid w:val="00E31794"/>
    <w:rsid w:val="00E3279F"/>
    <w:rsid w:val="00E354DB"/>
    <w:rsid w:val="00E35551"/>
    <w:rsid w:val="00E35F12"/>
    <w:rsid w:val="00E363CF"/>
    <w:rsid w:val="00E3700B"/>
    <w:rsid w:val="00E40977"/>
    <w:rsid w:val="00E4131F"/>
    <w:rsid w:val="00E415EE"/>
    <w:rsid w:val="00E431D3"/>
    <w:rsid w:val="00E43BA8"/>
    <w:rsid w:val="00E44095"/>
    <w:rsid w:val="00E4461F"/>
    <w:rsid w:val="00E446B6"/>
    <w:rsid w:val="00E461CB"/>
    <w:rsid w:val="00E5162D"/>
    <w:rsid w:val="00E51E7E"/>
    <w:rsid w:val="00E53C3C"/>
    <w:rsid w:val="00E53E58"/>
    <w:rsid w:val="00E53FEB"/>
    <w:rsid w:val="00E560AC"/>
    <w:rsid w:val="00E570CF"/>
    <w:rsid w:val="00E607B2"/>
    <w:rsid w:val="00E60C35"/>
    <w:rsid w:val="00E6151B"/>
    <w:rsid w:val="00E61EE3"/>
    <w:rsid w:val="00E62540"/>
    <w:rsid w:val="00E625AC"/>
    <w:rsid w:val="00E64401"/>
    <w:rsid w:val="00E64BD3"/>
    <w:rsid w:val="00E65B66"/>
    <w:rsid w:val="00E65EFC"/>
    <w:rsid w:val="00E65F4B"/>
    <w:rsid w:val="00E667A1"/>
    <w:rsid w:val="00E71069"/>
    <w:rsid w:val="00E7150D"/>
    <w:rsid w:val="00E7167E"/>
    <w:rsid w:val="00E72A72"/>
    <w:rsid w:val="00E73287"/>
    <w:rsid w:val="00E732AF"/>
    <w:rsid w:val="00E734CB"/>
    <w:rsid w:val="00E73847"/>
    <w:rsid w:val="00E745D2"/>
    <w:rsid w:val="00E750C0"/>
    <w:rsid w:val="00E7528F"/>
    <w:rsid w:val="00E77156"/>
    <w:rsid w:val="00E77482"/>
    <w:rsid w:val="00E775FB"/>
    <w:rsid w:val="00E80BBC"/>
    <w:rsid w:val="00E817E6"/>
    <w:rsid w:val="00E8317D"/>
    <w:rsid w:val="00E83D2A"/>
    <w:rsid w:val="00E841F1"/>
    <w:rsid w:val="00E84D3A"/>
    <w:rsid w:val="00E873D1"/>
    <w:rsid w:val="00E874F0"/>
    <w:rsid w:val="00E87B5F"/>
    <w:rsid w:val="00E90A4D"/>
    <w:rsid w:val="00E90E79"/>
    <w:rsid w:val="00E912B9"/>
    <w:rsid w:val="00E91D6C"/>
    <w:rsid w:val="00E9216A"/>
    <w:rsid w:val="00E92EE2"/>
    <w:rsid w:val="00E93F71"/>
    <w:rsid w:val="00E9568D"/>
    <w:rsid w:val="00E95819"/>
    <w:rsid w:val="00E96CF9"/>
    <w:rsid w:val="00E976EE"/>
    <w:rsid w:val="00EA0690"/>
    <w:rsid w:val="00EA34BF"/>
    <w:rsid w:val="00EA59BA"/>
    <w:rsid w:val="00EA5CDA"/>
    <w:rsid w:val="00EA663B"/>
    <w:rsid w:val="00EA6A8A"/>
    <w:rsid w:val="00EB1489"/>
    <w:rsid w:val="00EB1C4A"/>
    <w:rsid w:val="00EB235B"/>
    <w:rsid w:val="00EB2CDE"/>
    <w:rsid w:val="00EB5727"/>
    <w:rsid w:val="00EB746B"/>
    <w:rsid w:val="00EC00EE"/>
    <w:rsid w:val="00EC1206"/>
    <w:rsid w:val="00EC1FB3"/>
    <w:rsid w:val="00EC3030"/>
    <w:rsid w:val="00EC3315"/>
    <w:rsid w:val="00EC57A9"/>
    <w:rsid w:val="00EC7A09"/>
    <w:rsid w:val="00ED0A18"/>
    <w:rsid w:val="00ED1C2D"/>
    <w:rsid w:val="00ED1F62"/>
    <w:rsid w:val="00ED3866"/>
    <w:rsid w:val="00ED38EC"/>
    <w:rsid w:val="00ED3C82"/>
    <w:rsid w:val="00ED500A"/>
    <w:rsid w:val="00ED503E"/>
    <w:rsid w:val="00ED5868"/>
    <w:rsid w:val="00ED7ABD"/>
    <w:rsid w:val="00EE0F5E"/>
    <w:rsid w:val="00EE3185"/>
    <w:rsid w:val="00EE33F6"/>
    <w:rsid w:val="00EE38C3"/>
    <w:rsid w:val="00EE3A19"/>
    <w:rsid w:val="00EE44F7"/>
    <w:rsid w:val="00EE4903"/>
    <w:rsid w:val="00EE58AE"/>
    <w:rsid w:val="00EE6CB8"/>
    <w:rsid w:val="00EF04EB"/>
    <w:rsid w:val="00EF0707"/>
    <w:rsid w:val="00EF0905"/>
    <w:rsid w:val="00EF2063"/>
    <w:rsid w:val="00EF2B10"/>
    <w:rsid w:val="00EF3F4E"/>
    <w:rsid w:val="00EF5164"/>
    <w:rsid w:val="00EF65B6"/>
    <w:rsid w:val="00EF69FA"/>
    <w:rsid w:val="00EF6F94"/>
    <w:rsid w:val="00EF71BF"/>
    <w:rsid w:val="00F00169"/>
    <w:rsid w:val="00F00565"/>
    <w:rsid w:val="00F00891"/>
    <w:rsid w:val="00F00C0D"/>
    <w:rsid w:val="00F00F86"/>
    <w:rsid w:val="00F03454"/>
    <w:rsid w:val="00F037C0"/>
    <w:rsid w:val="00F04C3F"/>
    <w:rsid w:val="00F06168"/>
    <w:rsid w:val="00F1099A"/>
    <w:rsid w:val="00F12374"/>
    <w:rsid w:val="00F12DE9"/>
    <w:rsid w:val="00F13152"/>
    <w:rsid w:val="00F1394E"/>
    <w:rsid w:val="00F13EF5"/>
    <w:rsid w:val="00F15DD2"/>
    <w:rsid w:val="00F1653A"/>
    <w:rsid w:val="00F16C24"/>
    <w:rsid w:val="00F17D87"/>
    <w:rsid w:val="00F21447"/>
    <w:rsid w:val="00F21CF9"/>
    <w:rsid w:val="00F220D3"/>
    <w:rsid w:val="00F235EF"/>
    <w:rsid w:val="00F271BA"/>
    <w:rsid w:val="00F27FCD"/>
    <w:rsid w:val="00F30211"/>
    <w:rsid w:val="00F3037D"/>
    <w:rsid w:val="00F30451"/>
    <w:rsid w:val="00F3245E"/>
    <w:rsid w:val="00F33DFA"/>
    <w:rsid w:val="00F37865"/>
    <w:rsid w:val="00F37E82"/>
    <w:rsid w:val="00F41332"/>
    <w:rsid w:val="00F4279C"/>
    <w:rsid w:val="00F465FB"/>
    <w:rsid w:val="00F4678A"/>
    <w:rsid w:val="00F50D14"/>
    <w:rsid w:val="00F51175"/>
    <w:rsid w:val="00F5138F"/>
    <w:rsid w:val="00F51431"/>
    <w:rsid w:val="00F51885"/>
    <w:rsid w:val="00F53ACB"/>
    <w:rsid w:val="00F545E1"/>
    <w:rsid w:val="00F54ED6"/>
    <w:rsid w:val="00F563B7"/>
    <w:rsid w:val="00F5688C"/>
    <w:rsid w:val="00F56969"/>
    <w:rsid w:val="00F57206"/>
    <w:rsid w:val="00F57CA4"/>
    <w:rsid w:val="00F607EE"/>
    <w:rsid w:val="00F61452"/>
    <w:rsid w:val="00F62B82"/>
    <w:rsid w:val="00F63BAE"/>
    <w:rsid w:val="00F63D6D"/>
    <w:rsid w:val="00F65303"/>
    <w:rsid w:val="00F65591"/>
    <w:rsid w:val="00F667CB"/>
    <w:rsid w:val="00F6694A"/>
    <w:rsid w:val="00F66DAA"/>
    <w:rsid w:val="00F703BF"/>
    <w:rsid w:val="00F70921"/>
    <w:rsid w:val="00F7248C"/>
    <w:rsid w:val="00F72869"/>
    <w:rsid w:val="00F72E0B"/>
    <w:rsid w:val="00F73000"/>
    <w:rsid w:val="00F75296"/>
    <w:rsid w:val="00F75801"/>
    <w:rsid w:val="00F772AA"/>
    <w:rsid w:val="00F802FE"/>
    <w:rsid w:val="00F80790"/>
    <w:rsid w:val="00F809CE"/>
    <w:rsid w:val="00F83775"/>
    <w:rsid w:val="00F84CCD"/>
    <w:rsid w:val="00F86588"/>
    <w:rsid w:val="00F873B2"/>
    <w:rsid w:val="00F91588"/>
    <w:rsid w:val="00F931EF"/>
    <w:rsid w:val="00F94242"/>
    <w:rsid w:val="00F94933"/>
    <w:rsid w:val="00F9539A"/>
    <w:rsid w:val="00F9608D"/>
    <w:rsid w:val="00F96EFD"/>
    <w:rsid w:val="00F9706C"/>
    <w:rsid w:val="00F976BF"/>
    <w:rsid w:val="00FA0136"/>
    <w:rsid w:val="00FA0B82"/>
    <w:rsid w:val="00FA19CF"/>
    <w:rsid w:val="00FA227B"/>
    <w:rsid w:val="00FA2CF9"/>
    <w:rsid w:val="00FA45F6"/>
    <w:rsid w:val="00FA4831"/>
    <w:rsid w:val="00FB179D"/>
    <w:rsid w:val="00FB24D2"/>
    <w:rsid w:val="00FB29FE"/>
    <w:rsid w:val="00FB39C0"/>
    <w:rsid w:val="00FB3DCC"/>
    <w:rsid w:val="00FB3E99"/>
    <w:rsid w:val="00FB41E0"/>
    <w:rsid w:val="00FB5319"/>
    <w:rsid w:val="00FB7D82"/>
    <w:rsid w:val="00FC0B34"/>
    <w:rsid w:val="00FC12AC"/>
    <w:rsid w:val="00FC13C4"/>
    <w:rsid w:val="00FC177E"/>
    <w:rsid w:val="00FC23AC"/>
    <w:rsid w:val="00FC299C"/>
    <w:rsid w:val="00FC6258"/>
    <w:rsid w:val="00FC7EBF"/>
    <w:rsid w:val="00FD00D9"/>
    <w:rsid w:val="00FD0354"/>
    <w:rsid w:val="00FD03E9"/>
    <w:rsid w:val="00FD07E5"/>
    <w:rsid w:val="00FD0875"/>
    <w:rsid w:val="00FD0927"/>
    <w:rsid w:val="00FD13D8"/>
    <w:rsid w:val="00FD1571"/>
    <w:rsid w:val="00FD3CC2"/>
    <w:rsid w:val="00FD4E31"/>
    <w:rsid w:val="00FE0DDA"/>
    <w:rsid w:val="00FE0EEF"/>
    <w:rsid w:val="00FE1E0F"/>
    <w:rsid w:val="00FE2756"/>
    <w:rsid w:val="00FE2C76"/>
    <w:rsid w:val="00FE2FD3"/>
    <w:rsid w:val="00FE420A"/>
    <w:rsid w:val="00FE4D17"/>
    <w:rsid w:val="00FE5301"/>
    <w:rsid w:val="00FE60A7"/>
    <w:rsid w:val="00FF0FD1"/>
    <w:rsid w:val="00FF4E42"/>
    <w:rsid w:val="00FF50FA"/>
    <w:rsid w:val="00FF6AF9"/>
    <w:rsid w:val="00FF6E80"/>
    <w:rsid w:val="00FF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D17"/>
    <w:rPr>
      <w:sz w:val="24"/>
      <w:szCs w:val="24"/>
    </w:rPr>
  </w:style>
  <w:style w:type="paragraph" w:styleId="1">
    <w:name w:val="heading 1"/>
    <w:basedOn w:val="a"/>
    <w:next w:val="a"/>
    <w:qFormat/>
    <w:rsid w:val="00E83D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83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83D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E83D2A"/>
    <w:pPr>
      <w:spacing w:before="240" w:after="60" w:line="276" w:lineRule="auto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D7393E"/>
    <w:rPr>
      <w:sz w:val="24"/>
      <w:szCs w:val="24"/>
    </w:rPr>
  </w:style>
  <w:style w:type="paragraph" w:styleId="a3">
    <w:name w:val="Body Text"/>
    <w:basedOn w:val="a"/>
    <w:rsid w:val="00E83D2A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E83D2A"/>
    <w:pPr>
      <w:spacing w:after="120"/>
      <w:ind w:left="283"/>
    </w:pPr>
  </w:style>
  <w:style w:type="paragraph" w:styleId="30">
    <w:name w:val="Body Text Indent 3"/>
    <w:basedOn w:val="a"/>
    <w:rsid w:val="00E83D2A"/>
    <w:pPr>
      <w:spacing w:after="120"/>
      <w:ind w:left="283"/>
    </w:pPr>
    <w:rPr>
      <w:sz w:val="16"/>
      <w:szCs w:val="16"/>
    </w:rPr>
  </w:style>
  <w:style w:type="paragraph" w:customStyle="1" w:styleId="ConsNonformat">
    <w:name w:val="ConsNonformat"/>
    <w:rsid w:val="00E83D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E83D2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E83D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МОЕ"/>
    <w:basedOn w:val="a"/>
    <w:rsid w:val="00E83D2A"/>
    <w:pPr>
      <w:ind w:firstLine="709"/>
      <w:jc w:val="both"/>
    </w:pPr>
    <w:rPr>
      <w:spacing w:val="10"/>
      <w:sz w:val="28"/>
      <w:szCs w:val="28"/>
    </w:rPr>
  </w:style>
  <w:style w:type="paragraph" w:styleId="a6">
    <w:name w:val="header"/>
    <w:aliases w:val="ВерхКолонтитул"/>
    <w:basedOn w:val="a"/>
    <w:link w:val="a7"/>
    <w:uiPriority w:val="99"/>
    <w:rsid w:val="00E83D2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83D2A"/>
  </w:style>
  <w:style w:type="paragraph" w:customStyle="1" w:styleId="ConsPlusNormal">
    <w:name w:val="ConsPlusNormal"/>
    <w:rsid w:val="00E83D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83D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note text"/>
    <w:basedOn w:val="a"/>
    <w:semiHidden/>
    <w:rsid w:val="00E83D2A"/>
    <w:rPr>
      <w:sz w:val="20"/>
      <w:szCs w:val="20"/>
    </w:rPr>
  </w:style>
  <w:style w:type="character" w:customStyle="1" w:styleId="aa">
    <w:name w:val="Знак Знак"/>
    <w:rsid w:val="00E83D2A"/>
    <w:rPr>
      <w:lang w:val="ru-RU" w:eastAsia="ru-RU" w:bidi="ar-SA"/>
    </w:rPr>
  </w:style>
  <w:style w:type="character" w:styleId="ab">
    <w:name w:val="footnote reference"/>
    <w:semiHidden/>
    <w:rsid w:val="00E83D2A"/>
    <w:rPr>
      <w:vertAlign w:val="superscript"/>
    </w:rPr>
  </w:style>
  <w:style w:type="character" w:customStyle="1" w:styleId="ac">
    <w:name w:val="Гипертекстовая ссылка"/>
    <w:rsid w:val="00E83D2A"/>
    <w:rPr>
      <w:b/>
      <w:bCs/>
      <w:color w:val="008000"/>
      <w:sz w:val="20"/>
      <w:szCs w:val="20"/>
      <w:u w:val="single"/>
    </w:rPr>
  </w:style>
  <w:style w:type="paragraph" w:styleId="ad">
    <w:name w:val="Plain Text"/>
    <w:basedOn w:val="a"/>
    <w:rsid w:val="00E83D2A"/>
    <w:rPr>
      <w:rFonts w:ascii="Courier New" w:hAnsi="Courier New"/>
      <w:sz w:val="20"/>
      <w:szCs w:val="20"/>
    </w:rPr>
  </w:style>
  <w:style w:type="paragraph" w:styleId="ae">
    <w:name w:val="Normal (Web)"/>
    <w:basedOn w:val="a"/>
    <w:rsid w:val="00E83D2A"/>
    <w:pPr>
      <w:spacing w:before="30" w:after="30"/>
    </w:pPr>
    <w:rPr>
      <w:rFonts w:ascii="Arial" w:hAnsi="Arial" w:cs="Arial"/>
      <w:sz w:val="18"/>
      <w:szCs w:val="18"/>
    </w:rPr>
  </w:style>
  <w:style w:type="character" w:styleId="af">
    <w:name w:val="Hyperlink"/>
    <w:uiPriority w:val="99"/>
    <w:rsid w:val="00E83D2A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E83D2A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af0">
    <w:name w:val="footer"/>
    <w:basedOn w:val="a"/>
    <w:rsid w:val="00E83D2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E83D2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83D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rsid w:val="00E83D2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1">
    <w:name w:val="Стиль"/>
    <w:rsid w:val="00E83D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0">
    <w:name w:val="Body Text 2"/>
    <w:basedOn w:val="a"/>
    <w:rsid w:val="00E83D2A"/>
    <w:pPr>
      <w:spacing w:after="120" w:line="480" w:lineRule="auto"/>
    </w:pPr>
  </w:style>
  <w:style w:type="paragraph" w:customStyle="1" w:styleId="af2">
    <w:name w:val="Îáû÷íûé"/>
    <w:rsid w:val="00E83D2A"/>
    <w:pPr>
      <w:widowControl w:val="0"/>
    </w:pPr>
    <w:rPr>
      <w:rFonts w:ascii="TimesET" w:hAnsi="TimesET"/>
    </w:rPr>
  </w:style>
  <w:style w:type="character" w:customStyle="1" w:styleId="5">
    <w:name w:val="Знак Знак5"/>
    <w:rsid w:val="00E83D2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Cell">
    <w:name w:val="ConsCell"/>
    <w:rsid w:val="00E83D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аголовок статьи"/>
    <w:basedOn w:val="a"/>
    <w:next w:val="a"/>
    <w:rsid w:val="00E83D2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4">
    <w:name w:val="Комментарий"/>
    <w:basedOn w:val="a"/>
    <w:next w:val="a"/>
    <w:rsid w:val="00E83D2A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6"/>
      <w:szCs w:val="26"/>
    </w:rPr>
  </w:style>
  <w:style w:type="paragraph" w:customStyle="1" w:styleId="af5">
    <w:name w:val="Таблицы (моноширинный)"/>
    <w:basedOn w:val="a"/>
    <w:next w:val="a"/>
    <w:rsid w:val="00E83D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styleId="af6">
    <w:name w:val="Document Map"/>
    <w:basedOn w:val="a"/>
    <w:semiHidden/>
    <w:rsid w:val="00E83D2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1">
    <w:name w:val="Body Text Indent 2"/>
    <w:basedOn w:val="a"/>
    <w:rsid w:val="00E83D2A"/>
    <w:pPr>
      <w:autoSpaceDE w:val="0"/>
      <w:autoSpaceDN w:val="0"/>
      <w:adjustRightInd w:val="0"/>
      <w:ind w:firstLine="540"/>
      <w:jc w:val="both"/>
    </w:pPr>
    <w:rPr>
      <w:iCs/>
      <w:color w:val="FF0000"/>
    </w:rPr>
  </w:style>
  <w:style w:type="paragraph" w:styleId="af7">
    <w:name w:val="endnote text"/>
    <w:basedOn w:val="a"/>
    <w:semiHidden/>
    <w:rsid w:val="00F72E0B"/>
    <w:rPr>
      <w:sz w:val="20"/>
      <w:szCs w:val="20"/>
    </w:rPr>
  </w:style>
  <w:style w:type="character" w:styleId="af8">
    <w:name w:val="endnote reference"/>
    <w:semiHidden/>
    <w:rsid w:val="00F72E0B"/>
    <w:rPr>
      <w:vertAlign w:val="superscript"/>
    </w:rPr>
  </w:style>
  <w:style w:type="table" w:styleId="af9">
    <w:name w:val="Table Grid"/>
    <w:basedOn w:val="a1"/>
    <w:rsid w:val="00F72E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5B0B4C"/>
    <w:pPr>
      <w:tabs>
        <w:tab w:val="left" w:pos="709"/>
      </w:tabs>
      <w:ind w:firstLine="709"/>
      <w:jc w:val="both"/>
    </w:pPr>
    <w:rPr>
      <w:rFonts w:ascii="TimesET" w:eastAsia="TimesET" w:hAnsi="TimesET"/>
      <w:szCs w:val="20"/>
    </w:rPr>
  </w:style>
  <w:style w:type="paragraph" w:customStyle="1" w:styleId="22">
    <w:name w:val="Îñíîâíîé òåêñò 2"/>
    <w:basedOn w:val="af2"/>
    <w:rsid w:val="00856E9E"/>
    <w:pPr>
      <w:ind w:firstLine="720"/>
      <w:jc w:val="both"/>
    </w:pPr>
    <w:rPr>
      <w:rFonts w:ascii="Times New Roman" w:hAnsi="Times New Roman"/>
      <w:b/>
      <w:color w:val="000000"/>
      <w:sz w:val="24"/>
      <w:lang w:val="en-US"/>
    </w:rPr>
  </w:style>
  <w:style w:type="paragraph" w:customStyle="1" w:styleId="nienie">
    <w:name w:val="nienie"/>
    <w:basedOn w:val="a"/>
    <w:rsid w:val="00442464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customStyle="1" w:styleId="bodytextindent">
    <w:name w:val="bodytextindent"/>
    <w:basedOn w:val="a"/>
    <w:rsid w:val="009B3B39"/>
    <w:pPr>
      <w:ind w:firstLine="567"/>
      <w:jc w:val="both"/>
    </w:pPr>
  </w:style>
  <w:style w:type="paragraph" w:styleId="23">
    <w:name w:val="toc 2"/>
    <w:basedOn w:val="a"/>
    <w:next w:val="a"/>
    <w:autoRedefine/>
    <w:uiPriority w:val="39"/>
    <w:rsid w:val="007F501E"/>
    <w:pPr>
      <w:tabs>
        <w:tab w:val="right" w:leader="dot" w:pos="9072"/>
      </w:tabs>
    </w:pPr>
    <w:rPr>
      <w:rFonts w:ascii="Calibri" w:hAnsi="Calibri" w:cs="Calibri"/>
      <w:smallCaps/>
      <w:sz w:val="20"/>
      <w:szCs w:val="20"/>
    </w:rPr>
  </w:style>
  <w:style w:type="paragraph" w:styleId="32">
    <w:name w:val="toc 3"/>
    <w:basedOn w:val="a"/>
    <w:next w:val="a"/>
    <w:autoRedefine/>
    <w:uiPriority w:val="39"/>
    <w:rsid w:val="005D25C6"/>
    <w:pPr>
      <w:ind w:left="480"/>
    </w:pPr>
    <w:rPr>
      <w:rFonts w:ascii="Calibri" w:hAnsi="Calibri" w:cs="Calibri"/>
      <w:i/>
      <w:iCs/>
      <w:sz w:val="20"/>
      <w:szCs w:val="20"/>
    </w:rPr>
  </w:style>
  <w:style w:type="table" w:styleId="-3">
    <w:name w:val="Table Web 3"/>
    <w:basedOn w:val="a1"/>
    <w:rsid w:val="0045579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F6694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">
    <w:name w:val="toc 4"/>
    <w:basedOn w:val="a"/>
    <w:next w:val="a"/>
    <w:autoRedefine/>
    <w:uiPriority w:val="39"/>
    <w:unhideWhenUsed/>
    <w:rsid w:val="00A336EC"/>
    <w:pPr>
      <w:ind w:left="72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A336EC"/>
    <w:pPr>
      <w:ind w:left="96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336EC"/>
    <w:pPr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A336EC"/>
    <w:pPr>
      <w:ind w:left="1440"/>
    </w:pPr>
    <w:rPr>
      <w:rFonts w:ascii="Calibri" w:hAnsi="Calibri" w:cs="Calibr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336EC"/>
    <w:pPr>
      <w:ind w:left="168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336EC"/>
    <w:pPr>
      <w:ind w:left="1920"/>
    </w:pPr>
    <w:rPr>
      <w:rFonts w:ascii="Calibri" w:hAnsi="Calibri" w:cs="Calibri"/>
      <w:sz w:val="18"/>
      <w:szCs w:val="18"/>
    </w:r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90239F"/>
    <w:rPr>
      <w:sz w:val="24"/>
      <w:szCs w:val="24"/>
    </w:rPr>
  </w:style>
  <w:style w:type="character" w:customStyle="1" w:styleId="spelle">
    <w:name w:val="spelle"/>
    <w:basedOn w:val="a0"/>
    <w:rsid w:val="004C3E16"/>
  </w:style>
  <w:style w:type="character" w:customStyle="1" w:styleId="grame">
    <w:name w:val="grame"/>
    <w:basedOn w:val="a0"/>
    <w:rsid w:val="004C3E16"/>
  </w:style>
  <w:style w:type="paragraph" w:customStyle="1" w:styleId="Iauiue">
    <w:name w:val="Iau?iue"/>
    <w:rsid w:val="00A86BD3"/>
    <w:pPr>
      <w:widowControl w:val="0"/>
      <w:suppressAutoHyphens/>
    </w:pPr>
    <w:rPr>
      <w:rFonts w:cs="Calibri"/>
      <w:lang w:eastAsia="ar-SA"/>
    </w:rPr>
  </w:style>
  <w:style w:type="paragraph" w:customStyle="1" w:styleId="11">
    <w:name w:val="Стиль1"/>
    <w:basedOn w:val="a"/>
    <w:link w:val="12"/>
    <w:qFormat/>
    <w:rsid w:val="005D753B"/>
    <w:pPr>
      <w:ind w:firstLine="709"/>
      <w:jc w:val="both"/>
    </w:pPr>
  </w:style>
  <w:style w:type="character" w:customStyle="1" w:styleId="12">
    <w:name w:val="Стиль1 Знак"/>
    <w:link w:val="11"/>
    <w:rsid w:val="005D753B"/>
    <w:rPr>
      <w:sz w:val="24"/>
      <w:szCs w:val="24"/>
    </w:rPr>
  </w:style>
  <w:style w:type="paragraph" w:customStyle="1" w:styleId="Default">
    <w:name w:val="Default"/>
    <w:rsid w:val="00D269E5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afa">
    <w:name w:val="List Paragraph"/>
    <w:basedOn w:val="a"/>
    <w:uiPriority w:val="34"/>
    <w:qFormat/>
    <w:rsid w:val="003663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ormacs://normacs.ru/OP?dob=40087.000000&amp;dol=40168.36649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669C-8720-41DC-BB34-E7D7B3D5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52</Pages>
  <Words>19523</Words>
  <Characters>111283</Characters>
  <Application>Microsoft Office Word</Application>
  <DocSecurity>0</DocSecurity>
  <Lines>927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ОКТЯБРЬСКОГО СЕЛЬСКОГО ПОСЕЛЕНИЯ РЫБИНСКОГО  РАЙОНА</vt:lpstr>
    </vt:vector>
  </TitlesOfParts>
  <Company>Microsoft</Company>
  <LinksUpToDate>false</LinksUpToDate>
  <CharactersWithSpaces>130545</CharactersWithSpaces>
  <SharedDoc>false</SharedDoc>
  <HLinks>
    <vt:vector size="1104" baseType="variant">
      <vt:variant>
        <vt:i4>5439577</vt:i4>
      </vt:variant>
      <vt:variant>
        <vt:i4>819</vt:i4>
      </vt:variant>
      <vt:variant>
        <vt:i4>0</vt:i4>
      </vt:variant>
      <vt:variant>
        <vt:i4>5</vt:i4>
      </vt:variant>
      <vt:variant>
        <vt:lpwstr>normacs://normacs.ru/OP?dob=40087.000000&amp;dol=40168.366493</vt:lpwstr>
      </vt:variant>
      <vt:variant>
        <vt:lpwstr/>
      </vt:variant>
      <vt:variant>
        <vt:i4>4063337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consultantplus://offline/main?base=LAW;n=109002;fld=134;dst=100404</vt:lpwstr>
      </vt:variant>
      <vt:variant>
        <vt:lpwstr/>
      </vt:variant>
      <vt:variant>
        <vt:i4>4128876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consultantplus://offline/main?base=LAW;n=116790;fld=134;dst=101403</vt:lpwstr>
      </vt:variant>
      <vt:variant>
        <vt:lpwstr/>
      </vt:variant>
      <vt:variant>
        <vt:i4>3932266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consultantplus://offline/main?base=LAW;n=116790;fld=134;dst=100773</vt:lpwstr>
      </vt:variant>
      <vt:variant>
        <vt:lpwstr/>
      </vt:variant>
      <vt:variant>
        <vt:i4>4063338</vt:i4>
      </vt:variant>
      <vt:variant>
        <vt:i4>807</vt:i4>
      </vt:variant>
      <vt:variant>
        <vt:i4>0</vt:i4>
      </vt:variant>
      <vt:variant>
        <vt:i4>5</vt:i4>
      </vt:variant>
      <vt:variant>
        <vt:lpwstr>consultantplus://offline/main?base=LAW;n=116790;fld=134;dst=100771</vt:lpwstr>
      </vt:variant>
      <vt:variant>
        <vt:lpwstr/>
      </vt:variant>
      <vt:variant>
        <vt:i4>3801195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consultantplus://offline/main?base=LAW;n=116790;fld=134;dst=100765</vt:lpwstr>
      </vt:variant>
      <vt:variant>
        <vt:lpwstr/>
      </vt:variant>
      <vt:variant>
        <vt:i4>3276905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consultantplus://offline/main?base=LAW;n=116790;fld=134;dst=100842</vt:lpwstr>
      </vt:variant>
      <vt:variant>
        <vt:lpwstr/>
      </vt:variant>
      <vt:variant>
        <vt:i4>3473508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consultantplus://offline/main?base=LAW;n=116790;fld=134;dst=100895</vt:lpwstr>
      </vt:variant>
      <vt:variant>
        <vt:lpwstr/>
      </vt:variant>
      <vt:variant>
        <vt:i4>3145838</vt:i4>
      </vt:variant>
      <vt:variant>
        <vt:i4>795</vt:i4>
      </vt:variant>
      <vt:variant>
        <vt:i4>0</vt:i4>
      </vt:variant>
      <vt:variant>
        <vt:i4>5</vt:i4>
      </vt:variant>
      <vt:variant>
        <vt:lpwstr>consultantplus://offline/main?base=LAW;n=116790;fld=134;dst=289</vt:lpwstr>
      </vt:variant>
      <vt:variant>
        <vt:lpwstr/>
      </vt:variant>
      <vt:variant>
        <vt:i4>3145838</vt:i4>
      </vt:variant>
      <vt:variant>
        <vt:i4>792</vt:i4>
      </vt:variant>
      <vt:variant>
        <vt:i4>0</vt:i4>
      </vt:variant>
      <vt:variant>
        <vt:i4>5</vt:i4>
      </vt:variant>
      <vt:variant>
        <vt:lpwstr>consultantplus://offline/main?base=LAW;n=116790;fld=134;dst=288</vt:lpwstr>
      </vt:variant>
      <vt:variant>
        <vt:lpwstr/>
      </vt:variant>
      <vt:variant>
        <vt:i4>3342437</vt:i4>
      </vt:variant>
      <vt:variant>
        <vt:i4>789</vt:i4>
      </vt:variant>
      <vt:variant>
        <vt:i4>0</vt:i4>
      </vt:variant>
      <vt:variant>
        <vt:i4>5</vt:i4>
      </vt:variant>
      <vt:variant>
        <vt:lpwstr>consultantplus://offline/main?base=LAW;n=116790;fld=134;dst=100883</vt:lpwstr>
      </vt:variant>
      <vt:variant>
        <vt:lpwstr/>
      </vt:variant>
      <vt:variant>
        <vt:i4>3342436</vt:i4>
      </vt:variant>
      <vt:variant>
        <vt:i4>786</vt:i4>
      </vt:variant>
      <vt:variant>
        <vt:i4>0</vt:i4>
      </vt:variant>
      <vt:variant>
        <vt:i4>5</vt:i4>
      </vt:variant>
      <vt:variant>
        <vt:lpwstr>consultantplus://offline/main?base=LAW;n=116790;fld=134;dst=100893</vt:lpwstr>
      </vt:variant>
      <vt:variant>
        <vt:lpwstr/>
      </vt:variant>
      <vt:variant>
        <vt:i4>3342437</vt:i4>
      </vt:variant>
      <vt:variant>
        <vt:i4>783</vt:i4>
      </vt:variant>
      <vt:variant>
        <vt:i4>0</vt:i4>
      </vt:variant>
      <vt:variant>
        <vt:i4>5</vt:i4>
      </vt:variant>
      <vt:variant>
        <vt:lpwstr>consultantplus://offline/main?base=LAW;n=116790;fld=134;dst=100883</vt:lpwstr>
      </vt:variant>
      <vt:variant>
        <vt:lpwstr/>
      </vt:variant>
      <vt:variant>
        <vt:i4>3342437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consultantplus://offline/main?base=LAW;n=116790;fld=134;dst=100883</vt:lpwstr>
      </vt:variant>
      <vt:variant>
        <vt:lpwstr/>
      </vt:variant>
      <vt:variant>
        <vt:i4>3735662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consultantplus://offline/main?base=LAW;n=116790;fld=134;dst=217</vt:lpwstr>
      </vt:variant>
      <vt:variant>
        <vt:lpwstr/>
      </vt:variant>
      <vt:variant>
        <vt:i4>3145838</vt:i4>
      </vt:variant>
      <vt:variant>
        <vt:i4>774</vt:i4>
      </vt:variant>
      <vt:variant>
        <vt:i4>0</vt:i4>
      </vt:variant>
      <vt:variant>
        <vt:i4>5</vt:i4>
      </vt:variant>
      <vt:variant>
        <vt:lpwstr>consultantplus://offline/main?base=LAW;n=116790;fld=134;dst=286</vt:lpwstr>
      </vt:variant>
      <vt:variant>
        <vt:lpwstr/>
      </vt:variant>
      <vt:variant>
        <vt:i4>3145838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consultantplus://offline/main?base=LAW;n=116790;fld=134;dst=285</vt:lpwstr>
      </vt:variant>
      <vt:variant>
        <vt:lpwstr/>
      </vt:variant>
      <vt:variant>
        <vt:i4>3145838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consultantplus://offline/main?base=LAW;n=116790;fld=134;dst=284</vt:lpwstr>
      </vt:variant>
      <vt:variant>
        <vt:lpwstr/>
      </vt:variant>
      <vt:variant>
        <vt:i4>3145838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consultantplus://offline/main?base=LAW;n=116790;fld=134;dst=283</vt:lpwstr>
      </vt:variant>
      <vt:variant>
        <vt:lpwstr/>
      </vt:variant>
      <vt:variant>
        <vt:i4>3145838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consultantplus://offline/main?base=LAW;n=116790;fld=134;dst=282</vt:lpwstr>
      </vt:variant>
      <vt:variant>
        <vt:lpwstr/>
      </vt:variant>
      <vt:variant>
        <vt:i4>4128878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consultantplus://offline/main?base=LAW;n=116790;fld=134;dst=279</vt:lpwstr>
      </vt:variant>
      <vt:variant>
        <vt:lpwstr/>
      </vt:variant>
      <vt:variant>
        <vt:i4>3735662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consultantplus://offline/main?base=LAW;n=116790;fld=134;dst=217</vt:lpwstr>
      </vt:variant>
      <vt:variant>
        <vt:lpwstr/>
      </vt:variant>
      <vt:variant>
        <vt:i4>3145838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consultantplus://offline/main?base=LAW;n=116790;fld=134;dst=287</vt:lpwstr>
      </vt:variant>
      <vt:variant>
        <vt:lpwstr/>
      </vt:variant>
      <vt:variant>
        <vt:i4>3145838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consultantplus://offline/main?base=LAW;n=116790;fld=134;dst=281</vt:lpwstr>
      </vt:variant>
      <vt:variant>
        <vt:lpwstr/>
      </vt:variant>
      <vt:variant>
        <vt:i4>3145838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consultantplus://offline/main?base=LAW;n=116790;fld=134;dst=280</vt:lpwstr>
      </vt:variant>
      <vt:variant>
        <vt:lpwstr/>
      </vt:variant>
      <vt:variant>
        <vt:i4>4128878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consultantplus://offline/main?base=LAW;n=116790;fld=134;dst=279</vt:lpwstr>
      </vt:variant>
      <vt:variant>
        <vt:lpwstr/>
      </vt:variant>
      <vt:variant>
        <vt:i4>3407983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consultantplus://offline/main?base=LAW;n=102066;fld=134;dst=100126</vt:lpwstr>
      </vt:variant>
      <vt:variant>
        <vt:lpwstr/>
      </vt:variant>
      <vt:variant>
        <vt:i4>393296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consultantplus://offline/main?base=LAW;n=90213;fld=134;dst=100025</vt:lpwstr>
      </vt:variant>
      <vt:variant>
        <vt:lpwstr/>
      </vt:variant>
      <vt:variant>
        <vt:i4>2752529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3932271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3997807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consultantplus://offline/main?base=LAW;n=116790;fld=134;dst=352</vt:lpwstr>
      </vt:variant>
      <vt:variant>
        <vt:lpwstr/>
      </vt:variant>
      <vt:variant>
        <vt:i4>3932271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consultantplus://offline/main?base=LAW;n=116790;fld=134;dst=349</vt:lpwstr>
      </vt:variant>
      <vt:variant>
        <vt:lpwstr/>
      </vt:variant>
      <vt:variant>
        <vt:i4>3932271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consultantplus://offline/main?base=LAW;n=116790;fld=134;dst=346</vt:lpwstr>
      </vt:variant>
      <vt:variant>
        <vt:lpwstr/>
      </vt:variant>
      <vt:variant>
        <vt:i4>3932271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consultantplus://offline/main?base=LAW;n=116790;fld=134;dst=345</vt:lpwstr>
      </vt:variant>
      <vt:variant>
        <vt:lpwstr/>
      </vt:variant>
      <vt:variant>
        <vt:i4>3932271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consultantplus://offline/main?base=LAW;n=116790;fld=134;dst=340</vt:lpwstr>
      </vt:variant>
      <vt:variant>
        <vt:lpwstr/>
      </vt:variant>
      <vt:variant>
        <vt:i4>3932271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consultantplus://offline/main?base=LAW;n=116790;fld=134;dst=349</vt:lpwstr>
      </vt:variant>
      <vt:variant>
        <vt:lpwstr/>
      </vt:variant>
      <vt:variant>
        <vt:i4>3932271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consultantplus://offline/main?base=LAW;n=116790;fld=134;dst=346</vt:lpwstr>
      </vt:variant>
      <vt:variant>
        <vt:lpwstr/>
      </vt:variant>
      <vt:variant>
        <vt:i4>3932271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consultantplus://offline/main?base=LAW;n=116790;fld=134;dst=349</vt:lpwstr>
      </vt:variant>
      <vt:variant>
        <vt:lpwstr/>
      </vt:variant>
      <vt:variant>
        <vt:i4>3932271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consultantplus://offline/main?base=LAW;n=116790;fld=134;dst=346</vt:lpwstr>
      </vt:variant>
      <vt:variant>
        <vt:lpwstr/>
      </vt:variant>
      <vt:variant>
        <vt:i4>3932271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consultantplus://offline/main?base=LAW;n=116790;fld=134;dst=344</vt:lpwstr>
      </vt:variant>
      <vt:variant>
        <vt:lpwstr/>
      </vt:variant>
      <vt:variant>
        <vt:i4>3932271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3932271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consultantplus://offline/main?base=LAW;n=116790;fld=134;dst=340</vt:lpwstr>
      </vt:variant>
      <vt:variant>
        <vt:lpwstr/>
      </vt:variant>
      <vt:variant>
        <vt:i4>3932271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consultantplus://offline/main?base=LAW;n=116790;fld=134;dst=344</vt:lpwstr>
      </vt:variant>
      <vt:variant>
        <vt:lpwstr/>
      </vt:variant>
      <vt:variant>
        <vt:i4>3932271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3932271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3932271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consultantplus://offline/main?base=LAW;n=116790;fld=134;dst=341</vt:lpwstr>
      </vt:variant>
      <vt:variant>
        <vt:lpwstr/>
      </vt:variant>
      <vt:variant>
        <vt:i4>3932271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consultantplus://offline/main?base=LAW;n=116790;fld=134;dst=340</vt:lpwstr>
      </vt:variant>
      <vt:variant>
        <vt:lpwstr/>
      </vt:variant>
      <vt:variant>
        <vt:i4>3932271</vt:i4>
      </vt:variant>
      <vt:variant>
        <vt:i4>678</vt:i4>
      </vt:variant>
      <vt:variant>
        <vt:i4>0</vt:i4>
      </vt:variant>
      <vt:variant>
        <vt:i4>5</vt:i4>
      </vt:variant>
      <vt:variant>
        <vt:lpwstr>consultantplus://offline/main?base=LAW;n=116790;fld=134;dst=344</vt:lpwstr>
      </vt:variant>
      <vt:variant>
        <vt:lpwstr/>
      </vt:variant>
      <vt:variant>
        <vt:i4>3932271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consultantplus://offline/main?base=LAW;n=116790;fld=134;dst=342</vt:lpwstr>
      </vt:variant>
      <vt:variant>
        <vt:lpwstr/>
      </vt:variant>
      <vt:variant>
        <vt:i4>3932271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consultantplus://offline/main?base=LAW;n=116790;fld=134;dst=340</vt:lpwstr>
      </vt:variant>
      <vt:variant>
        <vt:lpwstr/>
      </vt:variant>
      <vt:variant>
        <vt:i4>3866735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consultantplus://offline/main?base=LAW;n=116790;fld=134;dst=335</vt:lpwstr>
      </vt:variant>
      <vt:variant>
        <vt:lpwstr/>
      </vt:variant>
      <vt:variant>
        <vt:i4>3866735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consultantplus://offline/main?base=LAW;n=116790;fld=134;dst=333</vt:lpwstr>
      </vt:variant>
      <vt:variant>
        <vt:lpwstr/>
      </vt:variant>
      <vt:variant>
        <vt:i4>3866735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consultantplus://offline/main?base=LAW;n=116790;fld=134;dst=331</vt:lpwstr>
      </vt:variant>
      <vt:variant>
        <vt:lpwstr/>
      </vt:variant>
      <vt:variant>
        <vt:i4>3866735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consultantplus://offline/main?base=LAW;n=116790;fld=134;dst=330</vt:lpwstr>
      </vt:variant>
      <vt:variant>
        <vt:lpwstr/>
      </vt:variant>
      <vt:variant>
        <vt:i4>3866735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consultantplus://offline/main?base=LAW;n=116790;fld=134;dst=330</vt:lpwstr>
      </vt:variant>
      <vt:variant>
        <vt:lpwstr/>
      </vt:variant>
      <vt:variant>
        <vt:i4>3735662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consultantplus://offline/main?base=LAW;n=116790;fld=134;dst=212</vt:lpwstr>
      </vt:variant>
      <vt:variant>
        <vt:lpwstr/>
      </vt:variant>
      <vt:variant>
        <vt:i4>4128876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consultantplus://offline/main?base=LAW;n=116790;fld=134;dst=101403</vt:lpwstr>
      </vt:variant>
      <vt:variant>
        <vt:lpwstr/>
      </vt:variant>
      <vt:variant>
        <vt:i4>3932266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consultantplus://offline/main?base=LAW;n=116790;fld=134;dst=100773</vt:lpwstr>
      </vt:variant>
      <vt:variant>
        <vt:lpwstr/>
      </vt:variant>
      <vt:variant>
        <vt:i4>4063338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consultantplus://offline/main?base=LAW;n=116790;fld=134;dst=100771</vt:lpwstr>
      </vt:variant>
      <vt:variant>
        <vt:lpwstr/>
      </vt:variant>
      <vt:variant>
        <vt:i4>3801195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consultantplus://offline/main?base=LAW;n=116790;fld=134;dst=100765</vt:lpwstr>
      </vt:variant>
      <vt:variant>
        <vt:lpwstr/>
      </vt:variant>
      <vt:variant>
        <vt:i4>1703968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sub_101</vt:lpwstr>
      </vt:variant>
      <vt:variant>
        <vt:i4>1703968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2752529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3211374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consultantplus://offline/main?base=LAW;n=116790;fld=134;dst=299</vt:lpwstr>
      </vt:variant>
      <vt:variant>
        <vt:lpwstr/>
      </vt:variant>
      <vt:variant>
        <vt:i4>4063342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consultantplus://offline/main?base=LAW;n=116790;fld=134;dst=268</vt:lpwstr>
      </vt:variant>
      <vt:variant>
        <vt:lpwstr/>
      </vt:variant>
      <vt:variant>
        <vt:i4>3997806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consultantplus://offline/main?base=LAW;n=116790;fld=134;dst=252</vt:lpwstr>
      </vt:variant>
      <vt:variant>
        <vt:lpwstr/>
      </vt:variant>
      <vt:variant>
        <vt:i4>2883601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sub_1016</vt:lpwstr>
      </vt:variant>
      <vt:variant>
        <vt:i4>3014673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2424853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1245221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3735663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consultantplus://offline/main?base=LAW;n=116790;fld=134;dst=318</vt:lpwstr>
      </vt:variant>
      <vt:variant>
        <vt:lpwstr/>
      </vt:variant>
      <vt:variant>
        <vt:i4>3473517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consultantplus://offline/main?base=LAW;n=116790;fld=134;dst=100805</vt:lpwstr>
      </vt:variant>
      <vt:variant>
        <vt:lpwstr/>
      </vt:variant>
      <vt:variant>
        <vt:i4>2752529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2359314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sub_3608</vt:lpwstr>
      </vt:variant>
      <vt:variant>
        <vt:i4>2686993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2359314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sub_3608</vt:lpwstr>
      </vt:variant>
      <vt:variant>
        <vt:i4>3014673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2621457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1703968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sub_106</vt:lpwstr>
      </vt:variant>
      <vt:variant>
        <vt:i4>1703968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sub_107</vt:lpwstr>
      </vt:variant>
      <vt:variant>
        <vt:i4>1703968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sub_102</vt:lpwstr>
      </vt:variant>
      <vt:variant>
        <vt:i4>1703968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1703968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sub_106</vt:lpwstr>
      </vt:variant>
      <vt:variant>
        <vt:i4>2949138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sub_3601</vt:lpwstr>
      </vt:variant>
      <vt:variant>
        <vt:i4>2621458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sub_31031</vt:lpwstr>
      </vt:variant>
      <vt:variant>
        <vt:i4>1310752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sub_380127</vt:lpwstr>
      </vt:variant>
      <vt:variant>
        <vt:i4>2818064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sub_3021</vt:lpwstr>
      </vt:variant>
      <vt:variant>
        <vt:i4>2818066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sub_2415</vt:lpwstr>
      </vt:variant>
      <vt:variant>
        <vt:i4>2818066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sub_2415</vt:lpwstr>
      </vt:variant>
      <vt:variant>
        <vt:i4>7405686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consultantplus://offline/main?base=LAW;n=111920;fld=134</vt:lpwstr>
      </vt:variant>
      <vt:variant>
        <vt:lpwstr/>
      </vt:variant>
      <vt:variant>
        <vt:i4>2752535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sub_7010</vt:lpwstr>
      </vt:variant>
      <vt:variant>
        <vt:i4>65624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consultantplus://offline/main?base=LAW;n=90593;fld=134;dst=100023</vt:lpwstr>
      </vt:variant>
      <vt:variant>
        <vt:lpwstr/>
      </vt:variant>
      <vt:variant>
        <vt:i4>3407974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consultantplus://offline/main?base=LAW;n=117058;fld=134;dst=51</vt:lpwstr>
      </vt:variant>
      <vt:variant>
        <vt:lpwstr/>
      </vt:variant>
      <vt:variant>
        <vt:i4>3604585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consultantplus://offline/main?base=LAW;n=107566;fld=134;dst=100011</vt:lpwstr>
      </vt:variant>
      <vt:variant>
        <vt:lpwstr/>
      </vt:variant>
      <vt:variant>
        <vt:i4>1900594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_Toc527916177</vt:lpwstr>
      </vt:variant>
      <vt:variant>
        <vt:i4>1900594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_Toc527916176</vt:lpwstr>
      </vt:variant>
      <vt:variant>
        <vt:i4>1900594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_Toc527916175</vt:lpwstr>
      </vt:variant>
      <vt:variant>
        <vt:i4>1900594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_Toc527916174</vt:lpwstr>
      </vt:variant>
      <vt:variant>
        <vt:i4>1900594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_Toc527916173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_Toc527916172</vt:lpwstr>
      </vt:variant>
      <vt:variant>
        <vt:i4>1900594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_Toc527916171</vt:lpwstr>
      </vt:variant>
      <vt:variant>
        <vt:i4>1900594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_Toc527916170</vt:lpwstr>
      </vt:variant>
      <vt:variant>
        <vt:i4>1835058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_Toc527916169</vt:lpwstr>
      </vt:variant>
      <vt:variant>
        <vt:i4>1835058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_Toc527916168</vt:lpwstr>
      </vt:variant>
      <vt:variant>
        <vt:i4>1835058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_Toc527916167</vt:lpwstr>
      </vt:variant>
      <vt:variant>
        <vt:i4>1835058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_Toc527916166</vt:lpwstr>
      </vt:variant>
      <vt:variant>
        <vt:i4>1835058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_Toc527916165</vt:lpwstr>
      </vt:variant>
      <vt:variant>
        <vt:i4>1835058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_Toc527916164</vt:lpwstr>
      </vt:variant>
      <vt:variant>
        <vt:i4>1835058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_Toc527916163</vt:lpwstr>
      </vt:variant>
      <vt:variant>
        <vt:i4>1835058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_Toc527916162</vt:lpwstr>
      </vt:variant>
      <vt:variant>
        <vt:i4>1835058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_Toc527916161</vt:lpwstr>
      </vt:variant>
      <vt:variant>
        <vt:i4>1835058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_Toc527916160</vt:lpwstr>
      </vt:variant>
      <vt:variant>
        <vt:i4>2031666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_Toc527916159</vt:lpwstr>
      </vt:variant>
      <vt:variant>
        <vt:i4>2031666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_Toc527916158</vt:lpwstr>
      </vt:variant>
      <vt:variant>
        <vt:i4>2031666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_Toc527916157</vt:lpwstr>
      </vt:variant>
      <vt:variant>
        <vt:i4>2031666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_Toc527916156</vt:lpwstr>
      </vt:variant>
      <vt:variant>
        <vt:i4>2031666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_Toc527916155</vt:lpwstr>
      </vt:variant>
      <vt:variant>
        <vt:i4>2031666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_Toc527916154</vt:lpwstr>
      </vt:variant>
      <vt:variant>
        <vt:i4>2031666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_Toc527916153</vt:lpwstr>
      </vt:variant>
      <vt:variant>
        <vt:i4>2031666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_Toc527916152</vt:lpwstr>
      </vt:variant>
      <vt:variant>
        <vt:i4>2031666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_Toc527916151</vt:lpwstr>
      </vt:variant>
      <vt:variant>
        <vt:i4>2031666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_Toc527916150</vt:lpwstr>
      </vt:variant>
      <vt:variant>
        <vt:i4>1966130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_Toc527916149</vt:lpwstr>
      </vt:variant>
      <vt:variant>
        <vt:i4>1966130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_Toc527916148</vt:lpwstr>
      </vt:variant>
      <vt:variant>
        <vt:i4>1966130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_Toc527916147</vt:lpwstr>
      </vt:variant>
      <vt:variant>
        <vt:i4>1966130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_Toc527916146</vt:lpwstr>
      </vt:variant>
      <vt:variant>
        <vt:i4>1966130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_Toc527916145</vt:lpwstr>
      </vt:variant>
      <vt:variant>
        <vt:i4>1966130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_Toc527916144</vt:lpwstr>
      </vt:variant>
      <vt:variant>
        <vt:i4>1966130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_Toc527916143</vt:lpwstr>
      </vt:variant>
      <vt:variant>
        <vt:i4>1966130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_Toc527916142</vt:lpwstr>
      </vt:variant>
      <vt:variant>
        <vt:i4>1966130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_Toc527916141</vt:lpwstr>
      </vt:variant>
      <vt:variant>
        <vt:i4>1966130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_Toc527916140</vt:lpwstr>
      </vt:variant>
      <vt:variant>
        <vt:i4>1638450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_Toc527916139</vt:lpwstr>
      </vt:variant>
      <vt:variant>
        <vt:i4>1638450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_Toc527916138</vt:lpwstr>
      </vt:variant>
      <vt:variant>
        <vt:i4>1638450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_Toc527916137</vt:lpwstr>
      </vt:variant>
      <vt:variant>
        <vt:i4>1638450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_Toc527916136</vt:lpwstr>
      </vt:variant>
      <vt:variant>
        <vt:i4>1638450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_Toc527916135</vt:lpwstr>
      </vt:variant>
      <vt:variant>
        <vt:i4>1638450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_Toc527916134</vt:lpwstr>
      </vt:variant>
      <vt:variant>
        <vt:i4>1638450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_Toc527916133</vt:lpwstr>
      </vt:variant>
      <vt:variant>
        <vt:i4>1638450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_Toc527916132</vt:lpwstr>
      </vt:variant>
      <vt:variant>
        <vt:i4>1638450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_Toc527916131</vt:lpwstr>
      </vt:variant>
      <vt:variant>
        <vt:i4>1638450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_Toc527916130</vt:lpwstr>
      </vt:variant>
      <vt:variant>
        <vt:i4>1572914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_Toc527916129</vt:lpwstr>
      </vt:variant>
      <vt:variant>
        <vt:i4>1572914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_Toc527916128</vt:lpwstr>
      </vt:variant>
      <vt:variant>
        <vt:i4>1572914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_Toc527916127</vt:lpwstr>
      </vt:variant>
      <vt:variant>
        <vt:i4>1572914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_Toc527916126</vt:lpwstr>
      </vt:variant>
      <vt:variant>
        <vt:i4>1572914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_Toc527916125</vt:lpwstr>
      </vt:variant>
      <vt:variant>
        <vt:i4>1572914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_Toc527916124</vt:lpwstr>
      </vt:variant>
      <vt:variant>
        <vt:i4>1572914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_Toc527916123</vt:lpwstr>
      </vt:variant>
      <vt:variant>
        <vt:i4>1572914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_Toc527916122</vt:lpwstr>
      </vt:variant>
      <vt:variant>
        <vt:i4>1572914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_Toc527916121</vt:lpwstr>
      </vt:variant>
      <vt:variant>
        <vt:i4>1572914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_Toc527916120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_Toc527916119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_Toc527916118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_Toc527916117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_Toc527916116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_Toc527916115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_Toc527916114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_Toc527916113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_Toc527916112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_Toc527916111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_Toc527916110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_Toc527916109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_Toc527916108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_Toc527916107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_Toc527916106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_Toc527916105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_Toc527916104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_Toc527916103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_Toc527916102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_Toc527916101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_Toc527916100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_Toc527916099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_Toc527916098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_Toc527916097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_Toc527916096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_Toc527916095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_Toc527916094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_Toc527916093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_Toc527916092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_Toc527916091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_Toc527916090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_Toc527916089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ОКТЯБРЬСКОГО СЕЛЬСКОГО ПОСЕЛЕНИЯ РЫБИНСКОГО  РАЙОНА</dc:title>
  <dc:creator>Admin</dc:creator>
  <cp:lastModifiedBy>Елена Маркова</cp:lastModifiedBy>
  <cp:revision>3</cp:revision>
  <cp:lastPrinted>2019-07-26T10:31:00Z</cp:lastPrinted>
  <dcterms:created xsi:type="dcterms:W3CDTF">2020-07-22T21:07:00Z</dcterms:created>
  <dcterms:modified xsi:type="dcterms:W3CDTF">2020-07-22T21:25:00Z</dcterms:modified>
</cp:coreProperties>
</file>